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ED9C3" w14:textId="77777777" w:rsidR="001D6474" w:rsidRPr="00350DA2" w:rsidRDefault="001D6474" w:rsidP="001D6474">
      <w:pPr>
        <w:pStyle w:val="Heading2"/>
        <w:pBdr>
          <w:top w:val="nil"/>
          <w:left w:val="nil"/>
          <w:bottom w:val="nil"/>
          <w:right w:val="nil"/>
          <w:between w:val="nil"/>
          <w:bar w:val="nil"/>
        </w:pBdr>
      </w:pPr>
      <w:bookmarkStart w:id="0" w:name="h.w4tsssr3t8ib"/>
      <w:bookmarkEnd w:id="0"/>
    </w:p>
    <w:p w14:paraId="3A84D133" w14:textId="77777777" w:rsidR="001D6474" w:rsidRPr="00350DA2" w:rsidRDefault="001D6474" w:rsidP="001D6474">
      <w:pPr>
        <w:pStyle w:val="Heading2"/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145A76AF" w14:textId="77777777" w:rsidR="001D6474" w:rsidRPr="00350DA2" w:rsidRDefault="001D6474" w:rsidP="001D6474">
      <w:pPr>
        <w:pStyle w:val="Heading2"/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6D87D34A" w14:textId="77777777" w:rsidR="001D6474" w:rsidRPr="00350DA2" w:rsidRDefault="001D6474" w:rsidP="001D6474">
      <w:pPr>
        <w:pStyle w:val="Heading2"/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0EC1B52C" w14:textId="77777777" w:rsidR="001D6474" w:rsidRPr="00350DA2" w:rsidRDefault="001D6474" w:rsidP="001D6474">
      <w:pPr>
        <w:pStyle w:val="Heading2"/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3850130E" w14:textId="77777777" w:rsidR="001D6474" w:rsidRPr="00350DA2" w:rsidRDefault="001D6474" w:rsidP="001D6474">
      <w:pPr>
        <w:jc w:val="center"/>
        <w:rPr>
          <w:sz w:val="48"/>
          <w:szCs w:val="48"/>
        </w:rPr>
      </w:pPr>
      <w:r w:rsidRPr="00350DA2">
        <w:rPr>
          <w:sz w:val="48"/>
          <w:szCs w:val="48"/>
        </w:rPr>
        <w:t>Product Requirements Document</w:t>
      </w:r>
    </w:p>
    <w:p w14:paraId="72F7D128" w14:textId="77777777" w:rsidR="00A77B3E" w:rsidRPr="00350DA2" w:rsidRDefault="001D6474" w:rsidP="001D6474">
      <w:pPr>
        <w:jc w:val="center"/>
        <w:rPr>
          <w:sz w:val="48"/>
          <w:szCs w:val="48"/>
        </w:rPr>
      </w:pPr>
      <w:proofErr w:type="spellStart"/>
      <w:r w:rsidRPr="00350DA2">
        <w:rPr>
          <w:sz w:val="48"/>
          <w:szCs w:val="48"/>
        </w:rPr>
        <w:t>HBase</w:t>
      </w:r>
      <w:proofErr w:type="spellEnd"/>
      <w:r w:rsidRPr="00350DA2">
        <w:rPr>
          <w:sz w:val="48"/>
          <w:szCs w:val="48"/>
        </w:rPr>
        <w:t xml:space="preserve"> Cell/Row-level security</w:t>
      </w:r>
    </w:p>
    <w:p w14:paraId="281FD9E7" w14:textId="77777777" w:rsidR="001D6474" w:rsidRPr="00350DA2" w:rsidRDefault="001D6474" w:rsidP="001D6474">
      <w:pPr>
        <w:jc w:val="center"/>
      </w:pPr>
    </w:p>
    <w:p w14:paraId="68F73BD2" w14:textId="77777777" w:rsidR="001D6474" w:rsidRPr="00350DA2" w:rsidRDefault="001D6474" w:rsidP="001D6474">
      <w:pPr>
        <w:jc w:val="center"/>
      </w:pPr>
    </w:p>
    <w:p w14:paraId="6FBEDD60" w14:textId="77777777" w:rsidR="001D6474" w:rsidRPr="00350DA2" w:rsidRDefault="001D6474" w:rsidP="001D6474">
      <w:pPr>
        <w:jc w:val="center"/>
      </w:pPr>
    </w:p>
    <w:p w14:paraId="083F8FE8" w14:textId="77777777" w:rsidR="001D6474" w:rsidRPr="00350DA2" w:rsidRDefault="001D6474" w:rsidP="001D6474">
      <w:pPr>
        <w:jc w:val="center"/>
      </w:pPr>
    </w:p>
    <w:p w14:paraId="09807DA4" w14:textId="77777777" w:rsidR="001D6474" w:rsidRPr="00350DA2" w:rsidRDefault="001D6474" w:rsidP="001D6474">
      <w:pPr>
        <w:jc w:val="center"/>
      </w:pPr>
    </w:p>
    <w:p w14:paraId="2160C58F" w14:textId="77777777" w:rsidR="001D6474" w:rsidRPr="00350DA2" w:rsidRDefault="001D6474" w:rsidP="001D6474">
      <w:pPr>
        <w:jc w:val="center"/>
      </w:pPr>
    </w:p>
    <w:p w14:paraId="1887D5A5" w14:textId="77777777" w:rsidR="001D6474" w:rsidRPr="00350DA2" w:rsidRDefault="001D6474" w:rsidP="001D6474">
      <w:pPr>
        <w:jc w:val="center"/>
      </w:pPr>
    </w:p>
    <w:p w14:paraId="2E1BD47D" w14:textId="77777777" w:rsidR="001D6474" w:rsidRPr="00350DA2" w:rsidRDefault="001D6474" w:rsidP="001D6474">
      <w:pPr>
        <w:jc w:val="center"/>
      </w:pPr>
    </w:p>
    <w:p w14:paraId="7CB38610" w14:textId="77777777" w:rsidR="001D6474" w:rsidRPr="00350DA2" w:rsidRDefault="001D6474" w:rsidP="001D6474">
      <w:pPr>
        <w:jc w:val="center"/>
      </w:pPr>
    </w:p>
    <w:p w14:paraId="0E2B1F08" w14:textId="77777777" w:rsidR="001D6474" w:rsidRPr="00350DA2" w:rsidRDefault="001D6474" w:rsidP="001D6474">
      <w:pPr>
        <w:jc w:val="center"/>
      </w:pPr>
    </w:p>
    <w:p w14:paraId="27523C44" w14:textId="77777777" w:rsidR="001D6474" w:rsidRPr="00350DA2" w:rsidRDefault="001D6474" w:rsidP="001D6474">
      <w:pPr>
        <w:jc w:val="center"/>
      </w:pPr>
    </w:p>
    <w:p w14:paraId="18DEC5B0" w14:textId="77777777" w:rsidR="001D6474" w:rsidRPr="00350DA2" w:rsidRDefault="001D6474" w:rsidP="001D6474">
      <w:pPr>
        <w:jc w:val="center"/>
      </w:pPr>
    </w:p>
    <w:p w14:paraId="04CFD9BE" w14:textId="3FC9D4AA" w:rsidR="001D6474" w:rsidRPr="00350DA2" w:rsidRDefault="001D6474" w:rsidP="001D6474">
      <w:bookmarkStart w:id="1" w:name="_GoBack"/>
      <w:bookmarkEnd w:id="1"/>
      <w:r w:rsidRPr="00350DA2">
        <w:br w:type="page"/>
      </w:r>
      <w:r w:rsidRPr="00350DA2">
        <w:rPr>
          <w:sz w:val="36"/>
          <w:szCs w:val="36"/>
        </w:rPr>
        <w:lastRenderedPageBreak/>
        <w:t>Table of Contents</w:t>
      </w:r>
    </w:p>
    <w:p w14:paraId="1F23CB02" w14:textId="77777777" w:rsidR="00350DA2" w:rsidRPr="00350DA2" w:rsidRDefault="00350DA2" w:rsidP="00350DA2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1F1A0C2D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b w:val="0"/>
        </w:rPr>
        <w:fldChar w:fldCharType="begin"/>
      </w:r>
      <w:r w:rsidRPr="00350DA2">
        <w:rPr>
          <w:rFonts w:ascii="Arial" w:hAnsi="Arial"/>
          <w:b w:val="0"/>
        </w:rPr>
        <w:instrText xml:space="preserve"> TOC \o "1-3" </w:instrText>
      </w:r>
      <w:r w:rsidRPr="00350DA2">
        <w:rPr>
          <w:rFonts w:ascii="Arial" w:hAnsi="Arial"/>
          <w:b w:val="0"/>
        </w:rPr>
        <w:fldChar w:fldCharType="separate"/>
      </w:r>
      <w:r w:rsidRPr="00350DA2">
        <w:rPr>
          <w:rFonts w:ascii="Arial" w:hAnsi="Arial"/>
          <w:noProof/>
        </w:rPr>
        <w:t>Overview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_Toc209491073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3</w:t>
      </w:r>
      <w:r w:rsidRPr="00350DA2">
        <w:rPr>
          <w:rFonts w:ascii="Arial" w:hAnsi="Arial"/>
          <w:noProof/>
        </w:rPr>
        <w:fldChar w:fldCharType="end"/>
      </w:r>
    </w:p>
    <w:p w14:paraId="4551D5FE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Use Cases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_Toc209491074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3</w:t>
      </w:r>
      <w:r w:rsidRPr="00350DA2">
        <w:rPr>
          <w:rFonts w:ascii="Arial" w:hAnsi="Arial"/>
          <w:noProof/>
        </w:rPr>
        <w:fldChar w:fldCharType="end"/>
      </w:r>
    </w:p>
    <w:p w14:paraId="6F8B523A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P1: No cell/row-level security needs: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_Toc209491075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3</w:t>
      </w:r>
      <w:r w:rsidRPr="00350DA2">
        <w:rPr>
          <w:rFonts w:ascii="Arial" w:hAnsi="Arial"/>
          <w:noProof/>
        </w:rPr>
        <w:fldChar w:fldCharType="end"/>
      </w:r>
    </w:p>
    <w:p w14:paraId="4EDE7CEC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P1: Clearance levels: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_Toc209491076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3</w:t>
      </w:r>
      <w:r w:rsidRPr="00350DA2">
        <w:rPr>
          <w:rFonts w:ascii="Arial" w:hAnsi="Arial"/>
          <w:noProof/>
        </w:rPr>
        <w:fldChar w:fldCharType="end"/>
      </w:r>
    </w:p>
    <w:p w14:paraId="486B3B55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P2: Hierarchical classification: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_Toc209491077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3</w:t>
      </w:r>
      <w:r w:rsidRPr="00350DA2">
        <w:rPr>
          <w:rFonts w:ascii="Arial" w:hAnsi="Arial"/>
          <w:noProof/>
        </w:rPr>
        <w:fldChar w:fldCharType="end"/>
      </w:r>
    </w:p>
    <w:p w14:paraId="54CFFE4D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P2: Compartmentalization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_Toc209491078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4A5BA252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P2: Pluggable flexibility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_Toc209491079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386EEF2B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P3: Read/Write permissions: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_Toc209491080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12DA1420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Use Case Notes: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_Toc209491081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5342B863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Goals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_Toc209491082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41A8809C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P1 (must have):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_Toc209491083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4</w:t>
      </w:r>
      <w:r w:rsidRPr="00350DA2">
        <w:rPr>
          <w:rFonts w:ascii="Arial" w:hAnsi="Arial"/>
          <w:noProof/>
        </w:rPr>
        <w:fldChar w:fldCharType="end"/>
      </w:r>
    </w:p>
    <w:p w14:paraId="785AC7EC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P2 (should have and will eventually need to have):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_Toc209491084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5</w:t>
      </w:r>
      <w:r w:rsidRPr="00350DA2">
        <w:rPr>
          <w:rFonts w:ascii="Arial" w:hAnsi="Arial"/>
          <w:noProof/>
        </w:rPr>
        <w:fldChar w:fldCharType="end"/>
      </w:r>
    </w:p>
    <w:p w14:paraId="4DB48E1D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P3 (could have - not needed for initial release but possible subsequent customer asks):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_Toc209491085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5</w:t>
      </w:r>
      <w:r w:rsidRPr="00350DA2">
        <w:rPr>
          <w:rFonts w:ascii="Arial" w:hAnsi="Arial"/>
          <w:noProof/>
        </w:rPr>
        <w:fldChar w:fldCharType="end"/>
      </w:r>
    </w:p>
    <w:p w14:paraId="22BCBF3C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Non-goals: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_Toc209491086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6</w:t>
      </w:r>
      <w:r w:rsidRPr="00350DA2">
        <w:rPr>
          <w:rFonts w:ascii="Arial" w:hAnsi="Arial"/>
          <w:noProof/>
        </w:rPr>
        <w:fldChar w:fldCharType="end"/>
      </w:r>
    </w:p>
    <w:p w14:paraId="3E012C53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Functional Workflows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_Toc209491087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6</w:t>
      </w:r>
      <w:r w:rsidRPr="00350DA2">
        <w:rPr>
          <w:rFonts w:ascii="Arial" w:hAnsi="Arial"/>
          <w:noProof/>
        </w:rPr>
        <w:fldChar w:fldCharType="end"/>
      </w:r>
    </w:p>
    <w:p w14:paraId="4E0E4996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Write: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_Toc209491088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6</w:t>
      </w:r>
      <w:r w:rsidRPr="00350DA2">
        <w:rPr>
          <w:rFonts w:ascii="Arial" w:hAnsi="Arial"/>
          <w:noProof/>
        </w:rPr>
        <w:fldChar w:fldCharType="end"/>
      </w:r>
    </w:p>
    <w:p w14:paraId="1529ECBE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Change visibility: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_Toc209491089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7</w:t>
      </w:r>
      <w:r w:rsidRPr="00350DA2">
        <w:rPr>
          <w:rFonts w:ascii="Arial" w:hAnsi="Arial"/>
          <w:noProof/>
        </w:rPr>
        <w:fldChar w:fldCharType="end"/>
      </w:r>
    </w:p>
    <w:p w14:paraId="046BE20F" w14:textId="77777777" w:rsidR="00350DA2" w:rsidRPr="00350DA2" w:rsidRDefault="00350DA2">
      <w:pPr>
        <w:pStyle w:val="TOC2"/>
        <w:tabs>
          <w:tab w:val="right" w:pos="9350"/>
        </w:tabs>
        <w:rPr>
          <w:rFonts w:ascii="Arial" w:eastAsiaTheme="minorEastAsia" w:hAnsi="Arial" w:cstheme="minorBidi"/>
          <w:i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Delete: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_Toc209491090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7</w:t>
      </w:r>
      <w:r w:rsidRPr="00350DA2">
        <w:rPr>
          <w:rFonts w:ascii="Arial" w:hAnsi="Arial"/>
          <w:noProof/>
        </w:rPr>
        <w:fldChar w:fldCharType="end"/>
      </w:r>
    </w:p>
    <w:p w14:paraId="39CC134B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TODOs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_Toc209491091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7</w:t>
      </w:r>
      <w:r w:rsidRPr="00350DA2">
        <w:rPr>
          <w:rFonts w:ascii="Arial" w:hAnsi="Arial"/>
          <w:noProof/>
        </w:rPr>
        <w:fldChar w:fldCharType="end"/>
      </w:r>
    </w:p>
    <w:p w14:paraId="650D06C6" w14:textId="77777777" w:rsidR="00350DA2" w:rsidRPr="00350DA2" w:rsidRDefault="00350DA2">
      <w:pPr>
        <w:pStyle w:val="TOC1"/>
        <w:tabs>
          <w:tab w:val="right" w:pos="9350"/>
        </w:tabs>
        <w:rPr>
          <w:rFonts w:ascii="Arial" w:eastAsiaTheme="minorEastAsia" w:hAnsi="Arial" w:cstheme="minorBidi"/>
          <w:b w:val="0"/>
          <w:noProof/>
          <w:color w:val="auto"/>
          <w:sz w:val="24"/>
          <w:szCs w:val="24"/>
          <w:lang w:eastAsia="ja-JP"/>
        </w:rPr>
      </w:pPr>
      <w:r w:rsidRPr="00350DA2">
        <w:rPr>
          <w:rFonts w:ascii="Arial" w:hAnsi="Arial"/>
          <w:noProof/>
        </w:rPr>
        <w:t>Background</w:t>
      </w:r>
      <w:r w:rsidRPr="00350DA2">
        <w:rPr>
          <w:rFonts w:ascii="Arial" w:hAnsi="Arial"/>
          <w:noProof/>
        </w:rPr>
        <w:tab/>
      </w:r>
      <w:r w:rsidRPr="00350DA2">
        <w:rPr>
          <w:rFonts w:ascii="Arial" w:hAnsi="Arial"/>
          <w:noProof/>
        </w:rPr>
        <w:fldChar w:fldCharType="begin"/>
      </w:r>
      <w:r w:rsidRPr="00350DA2">
        <w:rPr>
          <w:rFonts w:ascii="Arial" w:hAnsi="Arial"/>
          <w:noProof/>
        </w:rPr>
        <w:instrText xml:space="preserve"> PAGEREF _Toc209491092 \h </w:instrText>
      </w:r>
      <w:r w:rsidRPr="00350DA2">
        <w:rPr>
          <w:rFonts w:ascii="Arial" w:hAnsi="Arial"/>
          <w:noProof/>
        </w:rPr>
      </w:r>
      <w:r w:rsidRPr="00350DA2">
        <w:rPr>
          <w:rFonts w:ascii="Arial" w:hAnsi="Arial"/>
          <w:noProof/>
        </w:rPr>
        <w:fldChar w:fldCharType="separate"/>
      </w:r>
      <w:r w:rsidRPr="00350DA2">
        <w:rPr>
          <w:rFonts w:ascii="Arial" w:hAnsi="Arial"/>
          <w:noProof/>
        </w:rPr>
        <w:t>7</w:t>
      </w:r>
      <w:r w:rsidRPr="00350DA2">
        <w:rPr>
          <w:rFonts w:ascii="Arial" w:hAnsi="Arial"/>
          <w:noProof/>
        </w:rPr>
        <w:fldChar w:fldCharType="end"/>
      </w:r>
    </w:p>
    <w:p w14:paraId="16FEE708" w14:textId="140AC3ED" w:rsidR="00A77B3E" w:rsidRPr="00350DA2" w:rsidRDefault="00350DA2" w:rsidP="001D6474">
      <w:pPr>
        <w:pBdr>
          <w:top w:val="nil"/>
          <w:left w:val="nil"/>
          <w:bottom w:val="nil"/>
          <w:right w:val="nil"/>
          <w:between w:val="nil"/>
          <w:bar w:val="nil"/>
        </w:pBdr>
        <w:ind w:left="360"/>
      </w:pPr>
      <w:r w:rsidRPr="00350DA2">
        <w:rPr>
          <w:b/>
        </w:rPr>
        <w:fldChar w:fldCharType="end"/>
      </w:r>
    </w:p>
    <w:p w14:paraId="4BF1D846" w14:textId="77777777" w:rsidR="00A77B3E" w:rsidRPr="00350DA2" w:rsidRDefault="001D6474" w:rsidP="001D6474">
      <w:pPr>
        <w:pStyle w:val="Heading1"/>
      </w:pPr>
      <w:bookmarkStart w:id="2" w:name="h.t9qga2yzttme"/>
      <w:bookmarkEnd w:id="2"/>
      <w:r w:rsidRPr="00350DA2">
        <w:br w:type="page"/>
      </w:r>
      <w:bookmarkStart w:id="3" w:name="_Toc209491073"/>
      <w:r w:rsidRPr="00350DA2">
        <w:lastRenderedPageBreak/>
        <w:t>Overview</w:t>
      </w:r>
      <w:bookmarkEnd w:id="3"/>
    </w:p>
    <w:p w14:paraId="1802E261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Cell or row-level security provides the ability to control visibility of individual rows and/or cell values accessible to different groups of users.</w:t>
      </w:r>
    </w:p>
    <w:p w14:paraId="41B35AC3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18ADB52C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Table and column family permissions provide access controls across all data (all rows/cells) of a certain type, customers can have the same types of data (i.e. same table/column family structure) that have different levels of sensitivity. Instead of having multiple column families and/or tables based on sensitivity, cell/row level security enables all the data to exist in a single table with different visibility per cell or row. The primary benefits:</w:t>
      </w:r>
    </w:p>
    <w:p w14:paraId="5B0C13A7" w14:textId="77777777" w:rsidR="00A77B3E" w:rsidRPr="00350DA2" w:rsidRDefault="001D6474" w:rsidP="001D647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Fine granularity visibility control within a single table</w:t>
      </w:r>
    </w:p>
    <w:p w14:paraId="795AD01F" w14:textId="77777777" w:rsidR="00A77B3E" w:rsidRPr="00350DA2" w:rsidRDefault="001D6474" w:rsidP="001D647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Less complexity of objects (tables or column families) to manage</w:t>
      </w:r>
    </w:p>
    <w:p w14:paraId="2BEF2907" w14:textId="77777777" w:rsidR="00A77B3E" w:rsidRPr="00350DA2" w:rsidRDefault="001D6474" w:rsidP="001D647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Transparent flexibility of admins to control visibility independent of app changes (no need for separate table/column family per visibility type)</w:t>
      </w:r>
    </w:p>
    <w:p w14:paraId="1105BD73" w14:textId="77777777" w:rsidR="00A77B3E" w:rsidRPr="00350DA2" w:rsidRDefault="001D6474" w:rsidP="001D6474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Simpler client app development (no correlation across tables/column families)</w:t>
      </w:r>
    </w:p>
    <w:p w14:paraId="24419854" w14:textId="77777777" w:rsidR="00A77B3E" w:rsidRPr="00350DA2" w:rsidRDefault="001D6474" w:rsidP="001D6474">
      <w:pPr>
        <w:pStyle w:val="Heading1"/>
      </w:pPr>
      <w:bookmarkStart w:id="4" w:name="h.pk1zaw1tcah2"/>
      <w:bookmarkStart w:id="5" w:name="_Toc209491074"/>
      <w:bookmarkEnd w:id="4"/>
      <w:r w:rsidRPr="00350DA2">
        <w:t>Use Cases</w:t>
      </w:r>
      <w:bookmarkEnd w:id="5"/>
    </w:p>
    <w:p w14:paraId="037DA729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This section spells out a few different admin scenarios that solutions to cell/row-level security can be used to solve. We should seek to maximize simplicity and flexibility over purpose-built solutions.</w:t>
      </w:r>
    </w:p>
    <w:p w14:paraId="06827ECE" w14:textId="77777777" w:rsidR="00A77B3E" w:rsidRPr="00350DA2" w:rsidRDefault="001D6474" w:rsidP="001D6474">
      <w:pPr>
        <w:pStyle w:val="Heading2"/>
      </w:pPr>
      <w:bookmarkStart w:id="6" w:name="_Toc209491075"/>
      <w:r w:rsidRPr="00350DA2">
        <w:t>P1: No cell/row-level security needs:</w:t>
      </w:r>
      <w:bookmarkEnd w:id="6"/>
    </w:p>
    <w:p w14:paraId="57474D12" w14:textId="77777777" w:rsidR="00A77B3E" w:rsidRPr="00350DA2" w:rsidRDefault="001D6474" w:rsidP="001D6474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 customer that has no need for cell/row-level security should expect no noticeable overhead in management or performance compared to current codebase</w:t>
      </w:r>
    </w:p>
    <w:p w14:paraId="65649A22" w14:textId="77777777" w:rsidR="00A77B3E" w:rsidRPr="00350DA2" w:rsidRDefault="001D6474" w:rsidP="001D6474">
      <w:pPr>
        <w:pStyle w:val="Heading2"/>
      </w:pPr>
      <w:bookmarkStart w:id="7" w:name="_Toc209491076"/>
      <w:r w:rsidRPr="00350DA2">
        <w:t>P1: Clearance levels:</w:t>
      </w:r>
      <w:bookmarkEnd w:id="7"/>
    </w:p>
    <w:p w14:paraId="5F79E816" w14:textId="77777777" w:rsidR="00A77B3E" w:rsidRPr="00350DA2" w:rsidRDefault="001D6474" w:rsidP="001D647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Users have ordered security levels within a project (e.g. UNCLASSIFIED, CONFIDENTIAL, TOP SECRET) and can only view data at their classification level or lower. All other data is elided from their view.</w:t>
      </w:r>
    </w:p>
    <w:p w14:paraId="62C976BF" w14:textId="77777777" w:rsidR="00A77B3E" w:rsidRPr="00350DA2" w:rsidRDefault="001D6474" w:rsidP="001D6474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 user can have different levels of access for different projects (</w:t>
      </w:r>
      <w:proofErr w:type="spellStart"/>
      <w:r w:rsidRPr="00350DA2">
        <w:t>eg</w:t>
      </w:r>
      <w:proofErr w:type="spellEnd"/>
      <w:r w:rsidRPr="00350DA2">
        <w:t>. a user may have TOP SECRET for project X but only UNCLASSIFIED for project Y and no access to Z)</w:t>
      </w:r>
    </w:p>
    <w:p w14:paraId="65DD66A9" w14:textId="77777777" w:rsidR="00A77B3E" w:rsidRPr="00350DA2" w:rsidRDefault="001D6474" w:rsidP="001D6474">
      <w:pPr>
        <w:pStyle w:val="Heading2"/>
      </w:pPr>
      <w:bookmarkStart w:id="8" w:name="_Toc209491077"/>
      <w:r w:rsidRPr="00350DA2">
        <w:t>P2: Hierarchical classification:</w:t>
      </w:r>
      <w:bookmarkEnd w:id="8"/>
    </w:p>
    <w:p w14:paraId="79B84319" w14:textId="77777777" w:rsidR="00A77B3E" w:rsidRPr="00350DA2" w:rsidRDefault="001D6474" w:rsidP="001D647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Users are set in groups where each group has a position in a hierarchy (e.g. management structure)</w:t>
      </w:r>
    </w:p>
    <w:p w14:paraId="2CF310E4" w14:textId="77777777" w:rsidR="00A77B3E" w:rsidRPr="00350DA2" w:rsidRDefault="001D6474" w:rsidP="001D647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Group visibilities cascade down but not up e.g.</w:t>
      </w:r>
    </w:p>
    <w:p w14:paraId="03DBC995" w14:textId="77777777" w:rsidR="00A77B3E" w:rsidRPr="00350DA2" w:rsidRDefault="001D6474" w:rsidP="001D6474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CEO office has access to entire company</w:t>
      </w:r>
    </w:p>
    <w:p w14:paraId="21D108EF" w14:textId="77777777" w:rsidR="00A77B3E" w:rsidRPr="00350DA2" w:rsidRDefault="001D6474" w:rsidP="001D6474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COO has access to Sales and Marketing but not Engineering</w:t>
      </w:r>
    </w:p>
    <w:p w14:paraId="6B508E51" w14:textId="77777777" w:rsidR="00A77B3E" w:rsidRPr="00350DA2" w:rsidRDefault="001D6474" w:rsidP="001D6474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lastRenderedPageBreak/>
        <w:t>Engineering has access to only to Engineering tagged data</w:t>
      </w:r>
    </w:p>
    <w:p w14:paraId="0C709CEF" w14:textId="77777777" w:rsidR="00A77B3E" w:rsidRPr="00350DA2" w:rsidRDefault="001D6474" w:rsidP="001D647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 piece of data may be visible to multiple groups (e.g. a marketing doc may be given access to Product and Marketing)</w:t>
      </w:r>
    </w:p>
    <w:p w14:paraId="574138B1" w14:textId="77777777" w:rsidR="00A77B3E" w:rsidRPr="00350DA2" w:rsidRDefault="001D6474" w:rsidP="001D6474">
      <w:pPr>
        <w:pStyle w:val="Heading2"/>
      </w:pPr>
      <w:bookmarkStart w:id="9" w:name="_Toc209491078"/>
      <w:r w:rsidRPr="00350DA2">
        <w:t>P2: Compartmentalization</w:t>
      </w:r>
      <w:bookmarkEnd w:id="9"/>
    </w:p>
    <w:p w14:paraId="7C28BD28" w14:textId="77777777" w:rsidR="00A77B3E" w:rsidRPr="00350DA2" w:rsidRDefault="001D6474" w:rsidP="001D647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Users may be granted visibility based on whether they are part of a specific group (e.g. project team)</w:t>
      </w:r>
    </w:p>
    <w:p w14:paraId="41EDA616" w14:textId="77777777" w:rsidR="00A77B3E" w:rsidRPr="00350DA2" w:rsidRDefault="001D6474" w:rsidP="001D6474">
      <w:pPr>
        <w:pStyle w:val="Heading2"/>
      </w:pPr>
      <w:bookmarkStart w:id="10" w:name="_Toc209491079"/>
      <w:r w:rsidRPr="00350DA2">
        <w:t>P2: Pluggable flexibility</w:t>
      </w:r>
      <w:bookmarkEnd w:id="10"/>
    </w:p>
    <w:p w14:paraId="55096BE3" w14:textId="77777777" w:rsidR="00A77B3E" w:rsidRPr="00350DA2" w:rsidRDefault="001D6474" w:rsidP="001D647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An organization may have a custom cell/row-level security requirement and should be able to implement their desired model with advanced work (e.g. coding co-processor). Examples of things:</w:t>
      </w:r>
    </w:p>
    <w:p w14:paraId="657CD1C2" w14:textId="77777777" w:rsidR="001D6474" w:rsidRPr="00350DA2" w:rsidRDefault="001D6474" w:rsidP="001D647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Read/write permissions (see below)</w:t>
      </w:r>
    </w:p>
    <w:p w14:paraId="0087E7B5" w14:textId="77777777" w:rsidR="00A77B3E" w:rsidRPr="00350DA2" w:rsidRDefault="001D6474" w:rsidP="001D647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Custom encoding and evaluation of security descriptors</w:t>
      </w:r>
    </w:p>
    <w:p w14:paraId="78D0B144" w14:textId="77777777" w:rsidR="00A77B3E" w:rsidRPr="00350DA2" w:rsidRDefault="001D6474" w:rsidP="001D64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Complex or nested visibility evaluation</w:t>
      </w:r>
    </w:p>
    <w:p w14:paraId="792D657A" w14:textId="77777777" w:rsidR="00A77B3E" w:rsidRPr="00350DA2" w:rsidRDefault="001D6474" w:rsidP="001D64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Expiring visibility</w:t>
      </w:r>
    </w:p>
    <w:p w14:paraId="5D9AF4BA" w14:textId="77777777" w:rsidR="00A77B3E" w:rsidRPr="00350DA2" w:rsidRDefault="001D6474" w:rsidP="001D64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 xml:space="preserve">Different precedence evaluation between table/column </w:t>
      </w:r>
      <w:proofErr w:type="spellStart"/>
      <w:r w:rsidRPr="00350DA2">
        <w:t>familiy</w:t>
      </w:r>
      <w:proofErr w:type="spellEnd"/>
      <w:r w:rsidRPr="00350DA2">
        <w:t xml:space="preserve"> ACLs and cell-level security</w:t>
      </w:r>
    </w:p>
    <w:p w14:paraId="1CAB63B5" w14:textId="77777777" w:rsidR="00A77B3E" w:rsidRPr="00350DA2" w:rsidRDefault="001D6474" w:rsidP="001D6474">
      <w:pPr>
        <w:pStyle w:val="Heading2"/>
      </w:pPr>
      <w:bookmarkStart w:id="11" w:name="_Toc209491080"/>
      <w:r w:rsidRPr="00350DA2">
        <w:t>P3: Read/Write permissions:</w:t>
      </w:r>
      <w:bookmarkEnd w:id="11"/>
    </w:p>
    <w:p w14:paraId="761CCBF3" w14:textId="77777777" w:rsidR="00A77B3E" w:rsidRPr="00350DA2" w:rsidRDefault="001D6474" w:rsidP="001D647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 may be confined to write to a lower classification level than their maximum read-access</w:t>
      </w:r>
    </w:p>
    <w:p w14:paraId="49C92821" w14:textId="77777777" w:rsidR="00A77B3E" w:rsidRPr="00350DA2" w:rsidRDefault="001D6474" w:rsidP="001D647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 may or may not be restricted from writing below a certain level (e.g. user can read TOP SECRET or lower, but can only write confidential)</w:t>
      </w:r>
    </w:p>
    <w:p w14:paraId="451567C2" w14:textId="77777777" w:rsidR="00A77B3E" w:rsidRPr="00350DA2" w:rsidRDefault="001D6474" w:rsidP="001D647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Some users may only have read access while others have write access</w:t>
      </w:r>
    </w:p>
    <w:p w14:paraId="613A5B49" w14:textId="77777777" w:rsidR="00A77B3E" w:rsidRPr="00350DA2" w:rsidRDefault="001D6474" w:rsidP="001D6474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Users can have read and write access separately e.g.:</w:t>
      </w:r>
    </w:p>
    <w:p w14:paraId="16CCE93F" w14:textId="77777777" w:rsidR="00A77B3E" w:rsidRPr="00350DA2" w:rsidRDefault="001D6474" w:rsidP="001D6474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HR may be given read access on items but not write access</w:t>
      </w:r>
    </w:p>
    <w:p w14:paraId="4E1CD4AD" w14:textId="77777777" w:rsidR="00A77B3E" w:rsidRPr="00350DA2" w:rsidRDefault="001D6474" w:rsidP="001D6474">
      <w:pPr>
        <w:pStyle w:val="Heading2"/>
      </w:pPr>
      <w:bookmarkStart w:id="12" w:name="_Toc209491081"/>
      <w:r w:rsidRPr="00350DA2">
        <w:t>Use Case Notes:</w:t>
      </w:r>
      <w:bookmarkEnd w:id="12"/>
    </w:p>
    <w:p w14:paraId="4317D2EE" w14:textId="77777777" w:rsidR="00A77B3E" w:rsidRPr="00350DA2" w:rsidRDefault="001D6474" w:rsidP="001D6474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  <w:bar w:val="nil"/>
        </w:pBdr>
      </w:pPr>
      <w:proofErr w:type="spellStart"/>
      <w:r w:rsidRPr="00350DA2">
        <w:t>Accumulo</w:t>
      </w:r>
      <w:proofErr w:type="spellEnd"/>
      <w:r w:rsidRPr="00350DA2">
        <w:t xml:space="preserve"> doesn’t provide granularity of write and read visibility</w:t>
      </w:r>
    </w:p>
    <w:p w14:paraId="0403C563" w14:textId="77777777" w:rsidR="00A77B3E" w:rsidRPr="00350DA2" w:rsidRDefault="001D6474" w:rsidP="001D6474">
      <w:pPr>
        <w:pStyle w:val="Heading1"/>
      </w:pPr>
      <w:bookmarkStart w:id="13" w:name="h.ls1is2pwdjph"/>
      <w:bookmarkStart w:id="14" w:name="_Toc209491082"/>
      <w:bookmarkEnd w:id="13"/>
      <w:r w:rsidRPr="00350DA2">
        <w:t>Goals</w:t>
      </w:r>
      <w:bookmarkEnd w:id="14"/>
    </w:p>
    <w:p w14:paraId="1FB82109" w14:textId="77777777" w:rsidR="00A77B3E" w:rsidRPr="00350DA2" w:rsidRDefault="001D6474" w:rsidP="001D6474">
      <w:pPr>
        <w:pStyle w:val="Heading2"/>
      </w:pPr>
      <w:bookmarkStart w:id="15" w:name="_Toc209491083"/>
      <w:r w:rsidRPr="00350DA2">
        <w:t>P1 (must have):</w:t>
      </w:r>
      <w:bookmarkEnd w:id="15"/>
    </w:p>
    <w:p w14:paraId="75D82757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Minimize impact to customers that don’t need row/cell-level security</w:t>
      </w:r>
    </w:p>
    <w:p w14:paraId="006A22FB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Security enforcement should occur within admin trust boundary (e.g. cannot rely on client to do enforcement without establishing trust)</w:t>
      </w:r>
    </w:p>
    <w:p w14:paraId="02CC99BB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lastRenderedPageBreak/>
        <w:t>Table and column-level permission model evaluated at higher precedence than row/cell-level visibility (note: custom co-processor should be able to alter this if desired)</w:t>
      </w:r>
    </w:p>
    <w:p w14:paraId="7E32444B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Cell/row-level security turned on and off at column family level</w:t>
      </w:r>
    </w:p>
    <w:p w14:paraId="6972E0C6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Either or both individual users or individual groups can be granted visibility to a cell</w:t>
      </w:r>
    </w:p>
    <w:p w14:paraId="7725F041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 xml:space="preserve">Users and groups defined and authenticated through standard </w:t>
      </w:r>
      <w:proofErr w:type="spellStart"/>
      <w:r w:rsidRPr="00350DA2">
        <w:t>Hadoop</w:t>
      </w:r>
      <w:proofErr w:type="spellEnd"/>
      <w:r w:rsidRPr="00350DA2">
        <w:t xml:space="preserve"> security</w:t>
      </w:r>
    </w:p>
    <w:p w14:paraId="057EF623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Many-to-many relationship between users and groups</w:t>
      </w:r>
    </w:p>
    <w:p w14:paraId="72B54E64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Multiple users and/or groups can have visibility on the same object</w:t>
      </w:r>
    </w:p>
    <w:p w14:paraId="308D3C94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App/client can specify visibility tags per write</w:t>
      </w:r>
    </w:p>
    <w:p w14:paraId="3559C31F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No visibility tag means visible to all</w:t>
      </w:r>
    </w:p>
    <w:p w14:paraId="4F9F4F6E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App/client can specify Delete to delete all cells for which they have visibility access</w:t>
      </w:r>
    </w:p>
    <w:p w14:paraId="2DB720A1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App/client cannot Delete cells with for which they don’t have visibility access</w:t>
      </w:r>
    </w:p>
    <w:p w14:paraId="656B8904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Delete can specify a set visibility tags to delete and only delete cells that have that particular tag(s) (cannot delete a cell for which that user doesn’t have visibility access)</w:t>
      </w:r>
    </w:p>
    <w:p w14:paraId="6974580F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App/client can specify Delete of only cells that have no tags (i.e. visible to all). Note: API needs a way to distinguish between delete no tags versus delete all my tags.</w:t>
      </w:r>
    </w:p>
    <w:p w14:paraId="2F633016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Get, Scan return all values for which the user has visibility access (i.e. no errors just silently skipped)</w:t>
      </w:r>
    </w:p>
    <w:p w14:paraId="0B388068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Mutation APIs (e.g. Increment) require visibility access</w:t>
      </w:r>
    </w:p>
    <w:p w14:paraId="11A2C30B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Put allows user to write any visibility tags the framework allows the user to apply</w:t>
      </w:r>
    </w:p>
    <w:p w14:paraId="2C212562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Column qualifier versions are kept per visibility access expression (e.g. repeatedly writing a column qualifier with a different access expression will not cause a higher expression to compact away)</w:t>
      </w:r>
    </w:p>
    <w:p w14:paraId="0EA3F6C6" w14:textId="77777777" w:rsidR="00A77B3E" w:rsidRPr="00350DA2" w:rsidRDefault="001D6474" w:rsidP="001D6474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If a user has no visibility into any cell within a row, the row-name is also not visible to them</w:t>
      </w:r>
    </w:p>
    <w:p w14:paraId="433EB90F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584E57F4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</w:rPr>
      </w:pPr>
      <w:proofErr w:type="spellStart"/>
      <w:r w:rsidRPr="00350DA2">
        <w:rPr>
          <w:b/>
        </w:rPr>
        <w:t>Perf</w:t>
      </w:r>
      <w:proofErr w:type="spellEnd"/>
      <w:r w:rsidRPr="00350DA2">
        <w:rPr>
          <w:b/>
        </w:rPr>
        <w:t>/size trade-offs:</w:t>
      </w:r>
    </w:p>
    <w:p w14:paraId="50910DDF" w14:textId="77777777" w:rsidR="00A77B3E" w:rsidRPr="00350DA2" w:rsidRDefault="001D6474" w:rsidP="001D6474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Impact without row/cell-security &gt; get/put/scan performance &gt; change visibility &gt; space &gt; turn on visibility &gt; turn off visibility</w:t>
      </w:r>
    </w:p>
    <w:p w14:paraId="67CE02DE" w14:textId="77777777" w:rsidR="00A77B3E" w:rsidRPr="00350DA2" w:rsidRDefault="001D6474" w:rsidP="001D6474">
      <w:pPr>
        <w:pStyle w:val="Heading2"/>
      </w:pPr>
      <w:bookmarkStart w:id="16" w:name="_Toc209491084"/>
      <w:r w:rsidRPr="00350DA2">
        <w:t>P2 (should have and will eventually need to have):</w:t>
      </w:r>
      <w:bookmarkEnd w:id="16"/>
    </w:p>
    <w:p w14:paraId="6550FD33" w14:textId="77777777" w:rsidR="00A77B3E" w:rsidRPr="00350DA2" w:rsidRDefault="001D6474" w:rsidP="001D647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Super-user visibility tag for read and/or write that gives access to everything</w:t>
      </w:r>
    </w:p>
    <w:p w14:paraId="6F0E85B6" w14:textId="77777777" w:rsidR="00A77B3E" w:rsidRPr="00350DA2" w:rsidRDefault="001D6474" w:rsidP="001D647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Ability to codify a specialized cell/row-level security policy (e.g. separate read and write visibility, change the hierarchy by writing custom co-processor or extension, changing precedence of table vs. cell security)</w:t>
      </w:r>
    </w:p>
    <w:p w14:paraId="1B2C7E72" w14:textId="77777777" w:rsidR="00A77B3E" w:rsidRPr="00350DA2" w:rsidRDefault="001D6474" w:rsidP="001D647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Ability to specify AND visibility tags (e.g. must be part of group X and Y)</w:t>
      </w:r>
    </w:p>
    <w:p w14:paraId="14FBA17A" w14:textId="77777777" w:rsidR="00A77B3E" w:rsidRPr="00350DA2" w:rsidRDefault="001D6474" w:rsidP="001D647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  <w:bar w:val="nil"/>
        </w:pBdr>
      </w:pPr>
      <w:proofErr w:type="spellStart"/>
      <w:r w:rsidRPr="00350DA2">
        <w:t>HBase</w:t>
      </w:r>
      <w:proofErr w:type="spellEnd"/>
      <w:r w:rsidRPr="00350DA2">
        <w:t xml:space="preserve"> admin can set </w:t>
      </w:r>
      <w:proofErr w:type="spellStart"/>
      <w:r w:rsidRPr="00350DA2">
        <w:t>config</w:t>
      </w:r>
      <w:proofErr w:type="spellEnd"/>
      <w:r w:rsidRPr="00350DA2">
        <w:t xml:space="preserve"> option to control what tags a user can apply:</w:t>
      </w:r>
    </w:p>
    <w:p w14:paraId="146E726E" w14:textId="77777777" w:rsidR="00A77B3E" w:rsidRPr="00350DA2" w:rsidRDefault="001D6474" w:rsidP="001D6474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Allow users to apply any tag (default)</w:t>
      </w:r>
    </w:p>
    <w:p w14:paraId="6C28A6C6" w14:textId="77777777" w:rsidR="00A77B3E" w:rsidRPr="00350DA2" w:rsidRDefault="001D6474" w:rsidP="001D6474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Require users to only apply tags that evaluate to true for themselves</w:t>
      </w:r>
    </w:p>
    <w:p w14:paraId="6E92D856" w14:textId="77777777" w:rsidR="00A77B3E" w:rsidRPr="00350DA2" w:rsidRDefault="001D6474" w:rsidP="001D6474">
      <w:pPr>
        <w:pStyle w:val="Heading2"/>
      </w:pPr>
      <w:bookmarkStart w:id="17" w:name="_Toc209491085"/>
      <w:r w:rsidRPr="00350DA2">
        <w:t>P3 (could have - not needed for initial release but possible subsequent customer asks):</w:t>
      </w:r>
      <w:bookmarkEnd w:id="17"/>
    </w:p>
    <w:p w14:paraId="1282565A" w14:textId="77777777" w:rsidR="00A77B3E" w:rsidRPr="00350DA2" w:rsidRDefault="001D6474" w:rsidP="001D647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lastRenderedPageBreak/>
        <w:t>Users and groups can have either read, write, or read-write access to access or apply a tag</w:t>
      </w:r>
    </w:p>
    <w:p w14:paraId="2D377EF5" w14:textId="77777777" w:rsidR="00A77B3E" w:rsidRPr="00350DA2" w:rsidRDefault="001D6474" w:rsidP="001D647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Configuration option to throw access-violation error rather return NULL if a cell has values but only at higher visibility tags than the user can see</w:t>
      </w:r>
    </w:p>
    <w:p w14:paraId="450E42B0" w14:textId="77777777" w:rsidR="00A77B3E" w:rsidRPr="00350DA2" w:rsidRDefault="001D6474" w:rsidP="001D647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Ability to specify default visibility tags instead of empty if not specified</w:t>
      </w:r>
    </w:p>
    <w:p w14:paraId="4F2130EE" w14:textId="77777777" w:rsidR="00A77B3E" w:rsidRPr="00350DA2" w:rsidRDefault="001D6474" w:rsidP="001D647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Ability for admin to grant a delete permission that enables a user to delete data they don’t have access to either read or write according to visibility level</w:t>
      </w:r>
    </w:p>
    <w:p w14:paraId="475EEFE1" w14:textId="77777777" w:rsidR="00A77B3E" w:rsidRPr="00350DA2" w:rsidRDefault="001D6474" w:rsidP="001D6474">
      <w:pPr>
        <w:pStyle w:val="Heading2"/>
      </w:pPr>
      <w:bookmarkStart w:id="18" w:name="_Toc209491086"/>
      <w:r w:rsidRPr="00350DA2">
        <w:t>Non-goals:</w:t>
      </w:r>
      <w:bookmarkEnd w:id="18"/>
    </w:p>
    <w:p w14:paraId="20256747" w14:textId="77777777" w:rsidR="00A77B3E" w:rsidRPr="00350DA2" w:rsidRDefault="001D6474" w:rsidP="001D64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Purpose-built solution for each of use cases above (i.e. enabling customers to solve is primary; then optimize for simplicity/flexibility over end-to-end solutions)</w:t>
      </w:r>
    </w:p>
    <w:p w14:paraId="55F7CEC8" w14:textId="77777777" w:rsidR="00A77B3E" w:rsidRPr="00350DA2" w:rsidRDefault="001D6474" w:rsidP="001D64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 xml:space="preserve">Management of relationships between tags (i.e. </w:t>
      </w:r>
      <w:proofErr w:type="spellStart"/>
      <w:r w:rsidRPr="00350DA2">
        <w:t>HBase</w:t>
      </w:r>
      <w:proofErr w:type="spellEnd"/>
      <w:r w:rsidRPr="00350DA2">
        <w:t xml:space="preserve"> should enforce which users belong to which tags and policy enforcement of tags; </w:t>
      </w:r>
      <w:proofErr w:type="spellStart"/>
      <w:r w:rsidRPr="00350DA2">
        <w:t>HBase</w:t>
      </w:r>
      <w:proofErr w:type="spellEnd"/>
      <w:r w:rsidRPr="00350DA2">
        <w:t xml:space="preserve"> should enable admins but not aid in enforcement of tag hierarchy, levels, and other such associations between tags)</w:t>
      </w:r>
    </w:p>
    <w:p w14:paraId="1EC4AD25" w14:textId="77777777" w:rsidR="00A77B3E" w:rsidRPr="00350DA2" w:rsidRDefault="001D6474" w:rsidP="001D647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Fully hiding existence of data or size of data (e.g. latency of response times between no data and no visibility to data)</w:t>
      </w:r>
    </w:p>
    <w:p w14:paraId="7A3319CA" w14:textId="77777777" w:rsidR="00A77B3E" w:rsidRPr="00350DA2" w:rsidRDefault="001D6474" w:rsidP="001D6474">
      <w:pPr>
        <w:pStyle w:val="Heading1"/>
      </w:pPr>
      <w:bookmarkStart w:id="19" w:name="h.uc5fs93c3ght"/>
      <w:bookmarkStart w:id="20" w:name="_Toc209491087"/>
      <w:bookmarkEnd w:id="19"/>
      <w:r w:rsidRPr="00350DA2">
        <w:t>Functional Workflows</w:t>
      </w:r>
      <w:bookmarkEnd w:id="20"/>
    </w:p>
    <w:p w14:paraId="157140D0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To illustrate above assume initial table of the following with permissions (C=Classified, S=Secret, TS=Top Secret):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4655"/>
        <w:gridCol w:w="1755"/>
      </w:tblGrid>
      <w:tr w:rsidR="001F21B5" w:rsidRPr="00350DA2" w14:paraId="063C866E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02ABA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Row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40022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Person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5D4AC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State</w:t>
            </w:r>
          </w:p>
        </w:tc>
      </w:tr>
      <w:tr w:rsidR="001F21B5" w:rsidRPr="00350DA2" w14:paraId="5D792CC9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DE96D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0DA2A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John Smith {TS}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E5680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NY {}</w:t>
            </w:r>
          </w:p>
        </w:tc>
      </w:tr>
      <w:tr w:rsidR="001F21B5" w:rsidRPr="00350DA2" w14:paraId="05C4DBE7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1562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8F578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Jane Doe {S | TS}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DBE29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CA {}</w:t>
            </w:r>
          </w:p>
        </w:tc>
      </w:tr>
    </w:tbl>
    <w:p w14:paraId="6C34D873" w14:textId="77777777" w:rsidR="00A77B3E" w:rsidRPr="00350DA2" w:rsidRDefault="001D6474" w:rsidP="001D6474">
      <w:pPr>
        <w:pStyle w:val="Heading2"/>
      </w:pPr>
      <w:bookmarkStart w:id="21" w:name="_Toc209491088"/>
      <w:r w:rsidRPr="00350DA2">
        <w:t>Write:</w:t>
      </w:r>
      <w:bookmarkEnd w:id="21"/>
    </w:p>
    <w:p w14:paraId="4260A212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Attempt to write Person in Row Name 1 of John with {S} would lead to: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4655"/>
        <w:gridCol w:w="1755"/>
      </w:tblGrid>
      <w:tr w:rsidR="001F21B5" w:rsidRPr="00350DA2" w14:paraId="0E682A6E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674C4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Row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5015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Person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EF70B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State</w:t>
            </w:r>
          </w:p>
        </w:tc>
      </w:tr>
      <w:tr w:rsidR="001F21B5" w:rsidRPr="00350DA2" w14:paraId="2308589D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071BC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826D7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John Smith {TS}</w:t>
            </w:r>
          </w:p>
          <w:p w14:paraId="4046F560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color w:val="FF0000"/>
              </w:rPr>
            </w:pPr>
            <w:r w:rsidRPr="00350DA2">
              <w:rPr>
                <w:color w:val="FF0000"/>
              </w:rPr>
              <w:t>John {S}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3398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NY {}</w:t>
            </w:r>
          </w:p>
        </w:tc>
      </w:tr>
      <w:tr w:rsidR="001F21B5" w:rsidRPr="00350DA2" w14:paraId="3DE88342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3C4565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EFCAC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Jane Doe {S | TS}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0292D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  <w:r w:rsidRPr="00350DA2">
              <w:t>CA {}</w:t>
            </w:r>
          </w:p>
        </w:tc>
      </w:tr>
    </w:tbl>
    <w:p w14:paraId="1C0041A3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</w:p>
    <w:p w14:paraId="50E2C8B4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  <w:r w:rsidRPr="00350DA2">
        <w:t xml:space="preserve">A subsequent read with by a user with {S} would only show name “John” for Row Name 1. A read by a user with {TS} would only show name “John Smith” for Row Name 1. While a read from a user with both {TS} and {S} would return both “John Smith” and “John” (regardless of </w:t>
      </w:r>
      <w:proofErr w:type="spellStart"/>
      <w:r w:rsidRPr="00350DA2">
        <w:t>maxVersions</w:t>
      </w:r>
      <w:proofErr w:type="spellEnd"/>
      <w:r w:rsidRPr="00350DA2">
        <w:t xml:space="preserve"> setting since they are considered distinct values rather than versions of same value).</w:t>
      </w:r>
    </w:p>
    <w:p w14:paraId="273A8DF7" w14:textId="77777777" w:rsidR="00A77B3E" w:rsidRPr="00350DA2" w:rsidRDefault="001D6474" w:rsidP="001D6474">
      <w:pPr>
        <w:pStyle w:val="Heading2"/>
      </w:pPr>
      <w:bookmarkStart w:id="22" w:name="_Toc209491089"/>
      <w:r w:rsidRPr="00350DA2">
        <w:lastRenderedPageBreak/>
        <w:t>Change visibility:</w:t>
      </w:r>
      <w:bookmarkEnd w:id="22"/>
    </w:p>
    <w:p w14:paraId="0C64F7C7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  <w:r w:rsidRPr="00350DA2">
        <w:t>A subsequent user with {S</w:t>
      </w:r>
      <w:proofErr w:type="gramStart"/>
      <w:r w:rsidRPr="00350DA2">
        <w:t>,C</w:t>
      </w:r>
      <w:proofErr w:type="gramEnd"/>
      <w:r w:rsidRPr="00350DA2">
        <w:t>} write visibility could then delete Person for Row Name 1 and write a new value with a Person value “John” for Row Name 1 but with visibility {C | S}: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4655"/>
        <w:gridCol w:w="1755"/>
      </w:tblGrid>
      <w:tr w:rsidR="001F21B5" w:rsidRPr="00350DA2" w14:paraId="11F6B53D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8245DE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Row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F0E71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Person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9F91E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State</w:t>
            </w:r>
          </w:p>
        </w:tc>
      </w:tr>
      <w:tr w:rsidR="001F21B5" w:rsidRPr="00350DA2" w14:paraId="2A0CA716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3A79F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25D05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John Smith {TS}</w:t>
            </w:r>
          </w:p>
          <w:p w14:paraId="390775FD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strike/>
                <w:color w:val="FF0000"/>
              </w:rPr>
            </w:pPr>
            <w:r w:rsidRPr="00350DA2">
              <w:rPr>
                <w:strike/>
                <w:color w:val="FF0000"/>
              </w:rPr>
              <w:t>John {S}</w:t>
            </w:r>
          </w:p>
          <w:p w14:paraId="6E463769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color w:val="FF0000"/>
              </w:rPr>
            </w:pPr>
            <w:r w:rsidRPr="00350DA2">
              <w:rPr>
                <w:color w:val="FF0000"/>
              </w:rPr>
              <w:t>John {C | 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8A272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NY {}</w:t>
            </w:r>
          </w:p>
        </w:tc>
      </w:tr>
      <w:tr w:rsidR="001F21B5" w:rsidRPr="00350DA2" w14:paraId="2BDE2381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2CF42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5EFC4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Jane Doe {S | TS}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4C1569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CA {}</w:t>
            </w:r>
          </w:p>
        </w:tc>
      </w:tr>
    </w:tbl>
    <w:p w14:paraId="0404D4D9" w14:textId="77777777" w:rsidR="00A77B3E" w:rsidRPr="00350DA2" w:rsidRDefault="001D6474" w:rsidP="001D6474">
      <w:pPr>
        <w:pStyle w:val="Heading2"/>
      </w:pPr>
      <w:bookmarkStart w:id="23" w:name="_Toc209491090"/>
      <w:r w:rsidRPr="00350DA2">
        <w:t>Delete:</w:t>
      </w:r>
      <w:bookmarkEnd w:id="23"/>
    </w:p>
    <w:p w14:paraId="48663929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</w:pPr>
      <w:r w:rsidRPr="00350DA2">
        <w:t>If a user with either of both {C} or {S] tag attempts to delete row name 1 for all his permissions this would leave the following:</w:t>
      </w:r>
    </w:p>
    <w:tbl>
      <w:tblPr>
        <w:tblW w:w="5000" w:type="pct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0"/>
        <w:gridCol w:w="4655"/>
        <w:gridCol w:w="1755"/>
      </w:tblGrid>
      <w:tr w:rsidR="001F21B5" w:rsidRPr="00350DA2" w14:paraId="610BFEB2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BB9CE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Row Name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3DA7F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Person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1F8A0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b/>
                <w:bCs/>
              </w:rPr>
              <w:t>State</w:t>
            </w:r>
          </w:p>
        </w:tc>
      </w:tr>
      <w:tr w:rsidR="001F21B5" w:rsidRPr="00350DA2" w14:paraId="4A0EFAA7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D426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757558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John Smith {TS}</w:t>
            </w:r>
          </w:p>
          <w:p w14:paraId="43238C02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  <w:rPr>
                <w:strike/>
                <w:color w:val="FF0000"/>
              </w:rPr>
            </w:pPr>
            <w:r w:rsidRPr="00350DA2">
              <w:rPr>
                <w:strike/>
                <w:color w:val="FF0000"/>
              </w:rPr>
              <w:t>John {C | 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EF6CD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rPr>
                <w:strike/>
                <w:color w:val="FF0000"/>
              </w:rPr>
              <w:t>NY {}</w:t>
            </w:r>
          </w:p>
        </w:tc>
      </w:tr>
      <w:tr w:rsidR="001F21B5" w:rsidRPr="00350DA2" w14:paraId="5DEAC8EE" w14:textId="7777777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2ACE3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F6099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Jane Doe {S | TS}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A926" w14:textId="77777777" w:rsidR="00A77B3E" w:rsidRPr="00350DA2" w:rsidRDefault="001D6474" w:rsidP="001D647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40" w:lineRule="auto"/>
            </w:pPr>
            <w:r w:rsidRPr="00350DA2">
              <w:t>CA {}</w:t>
            </w:r>
          </w:p>
        </w:tc>
      </w:tr>
    </w:tbl>
    <w:p w14:paraId="132B4029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14:paraId="7D49155F" w14:textId="77777777" w:rsidR="00A77B3E" w:rsidRPr="00350DA2" w:rsidRDefault="001D6474" w:rsidP="001D6474">
      <w:p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To delete the entire row one of the following would need to occur:</w:t>
      </w:r>
    </w:p>
    <w:p w14:paraId="77C5CB5B" w14:textId="77777777" w:rsidR="00A77B3E" w:rsidRPr="00350DA2" w:rsidRDefault="001D6474" w:rsidP="001D64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Original user attempting delete to have had all visibility tags {S} or {C} as well as {TS}</w:t>
      </w:r>
    </w:p>
    <w:p w14:paraId="7A1746FC" w14:textId="77777777" w:rsidR="00A77B3E" w:rsidRPr="00350DA2" w:rsidRDefault="001D6474" w:rsidP="001D64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A subsequent user with {TS} to attempt delete remaining “John Smith” entry</w:t>
      </w:r>
    </w:p>
    <w:p w14:paraId="6A0B2529" w14:textId="77777777" w:rsidR="00A77B3E" w:rsidRPr="00350DA2" w:rsidRDefault="001D6474" w:rsidP="001D64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 xml:space="preserve">User has </w:t>
      </w:r>
      <w:proofErr w:type="spellStart"/>
      <w:r w:rsidRPr="00350DA2">
        <w:t>superuser</w:t>
      </w:r>
      <w:proofErr w:type="spellEnd"/>
      <w:r w:rsidRPr="00350DA2">
        <w:t xml:space="preserve"> access to write any row</w:t>
      </w:r>
    </w:p>
    <w:p w14:paraId="489D7A39" w14:textId="77777777" w:rsidR="00A77B3E" w:rsidRPr="00350DA2" w:rsidRDefault="001D6474" w:rsidP="001D6474">
      <w:pPr>
        <w:pStyle w:val="Heading1"/>
      </w:pPr>
      <w:bookmarkStart w:id="24" w:name="h.d8e9emy008jy"/>
      <w:bookmarkStart w:id="25" w:name="_Toc209491091"/>
      <w:bookmarkEnd w:id="24"/>
      <w:r w:rsidRPr="00350DA2">
        <w:t>TODOs</w:t>
      </w:r>
      <w:bookmarkEnd w:id="25"/>
    </w:p>
    <w:p w14:paraId="5C66BEDD" w14:textId="77777777" w:rsidR="00A77B3E" w:rsidRPr="00350DA2" w:rsidRDefault="001D6474" w:rsidP="001D647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</w:pPr>
      <w:r w:rsidRPr="00350DA2">
        <w:t>Complex logic possible for end-user to add in co-processor? Frequency?</w:t>
      </w:r>
    </w:p>
    <w:p w14:paraId="6CB4FC2C" w14:textId="77777777" w:rsidR="00A77B3E" w:rsidRPr="00350DA2" w:rsidRDefault="001D6474" w:rsidP="001D6474">
      <w:pPr>
        <w:pStyle w:val="Heading1"/>
      </w:pPr>
      <w:bookmarkStart w:id="26" w:name="h.jl08m5xcxz5"/>
      <w:bookmarkStart w:id="27" w:name="_Toc209491092"/>
      <w:bookmarkEnd w:id="26"/>
      <w:r w:rsidRPr="00350DA2">
        <w:t>Background</w:t>
      </w:r>
      <w:bookmarkEnd w:id="27"/>
    </w:p>
    <w:p w14:paraId="763B26A8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6" w:history="1">
        <w:r w:rsidR="001D6474" w:rsidRPr="00350DA2">
          <w:rPr>
            <w:color w:val="1155CC"/>
            <w:u w:val="single"/>
          </w:rPr>
          <w:t>http</w:t>
        </w:r>
      </w:hyperlink>
      <w:hyperlink r:id="rId7" w:history="1">
        <w:r w:rsidR="001D6474" w:rsidRPr="00350DA2">
          <w:rPr>
            <w:color w:val="1155CC"/>
            <w:u w:val="single"/>
          </w:rPr>
          <w:t>://</w:t>
        </w:r>
      </w:hyperlink>
      <w:hyperlink r:id="rId8" w:history="1">
        <w:r w:rsidR="001D6474" w:rsidRPr="00350DA2">
          <w:rPr>
            <w:color w:val="1155CC"/>
            <w:u w:val="single"/>
          </w:rPr>
          <w:t>www</w:t>
        </w:r>
      </w:hyperlink>
      <w:hyperlink r:id="rId9" w:history="1">
        <w:r w:rsidR="001D6474" w:rsidRPr="00350DA2">
          <w:rPr>
            <w:color w:val="1155CC"/>
            <w:u w:val="single"/>
          </w:rPr>
          <w:t>.</w:t>
        </w:r>
      </w:hyperlink>
      <w:hyperlink r:id="rId10" w:history="1">
        <w:r w:rsidR="001D6474" w:rsidRPr="00350DA2">
          <w:rPr>
            <w:color w:val="1155CC"/>
            <w:u w:val="single"/>
          </w:rPr>
          <w:t>databasejournal</w:t>
        </w:r>
      </w:hyperlink>
      <w:hyperlink r:id="rId11" w:history="1">
        <w:r w:rsidR="001D6474" w:rsidRPr="00350DA2">
          <w:rPr>
            <w:color w:val="1155CC"/>
            <w:u w:val="single"/>
          </w:rPr>
          <w:t>.</w:t>
        </w:r>
      </w:hyperlink>
      <w:hyperlink r:id="rId12" w:history="1">
        <w:r w:rsidR="001D6474" w:rsidRPr="00350DA2">
          <w:rPr>
            <w:color w:val="1155CC"/>
            <w:u w:val="single"/>
          </w:rPr>
          <w:t>com</w:t>
        </w:r>
      </w:hyperlink>
      <w:hyperlink r:id="rId13" w:history="1">
        <w:r w:rsidR="001D6474" w:rsidRPr="00350DA2">
          <w:rPr>
            <w:color w:val="1155CC"/>
            <w:u w:val="single"/>
          </w:rPr>
          <w:t>/</w:t>
        </w:r>
      </w:hyperlink>
      <w:hyperlink r:id="rId14" w:history="1">
        <w:r w:rsidR="001D6474" w:rsidRPr="00350DA2">
          <w:rPr>
            <w:color w:val="1155CC"/>
            <w:u w:val="single"/>
          </w:rPr>
          <w:t>features</w:t>
        </w:r>
      </w:hyperlink>
      <w:hyperlink r:id="rId15" w:history="1">
        <w:r w:rsidR="001D6474" w:rsidRPr="00350DA2">
          <w:rPr>
            <w:color w:val="1155CC"/>
            <w:u w:val="single"/>
          </w:rPr>
          <w:t>/</w:t>
        </w:r>
      </w:hyperlink>
      <w:hyperlink r:id="rId16" w:history="1">
        <w:r w:rsidR="001D6474" w:rsidRPr="00350DA2">
          <w:rPr>
            <w:color w:val="1155CC"/>
            <w:u w:val="single"/>
          </w:rPr>
          <w:t>oracle</w:t>
        </w:r>
      </w:hyperlink>
      <w:hyperlink r:id="rId17" w:history="1">
        <w:r w:rsidR="001D6474" w:rsidRPr="00350DA2">
          <w:rPr>
            <w:color w:val="1155CC"/>
            <w:u w:val="single"/>
          </w:rPr>
          <w:t>/</w:t>
        </w:r>
      </w:hyperlink>
      <w:hyperlink r:id="rId18" w:history="1">
        <w:r w:rsidR="001D6474" w:rsidRPr="00350DA2">
          <w:rPr>
            <w:color w:val="1155CC"/>
            <w:u w:val="single"/>
          </w:rPr>
          <w:t>article</w:t>
        </w:r>
      </w:hyperlink>
      <w:hyperlink r:id="rId19" w:history="1">
        <w:r w:rsidR="001D6474" w:rsidRPr="00350DA2">
          <w:rPr>
            <w:color w:val="1155CC"/>
            <w:u w:val="single"/>
          </w:rPr>
          <w:t>.</w:t>
        </w:r>
      </w:hyperlink>
      <w:hyperlink r:id="rId20" w:history="1">
        <w:r w:rsidR="001D6474" w:rsidRPr="00350DA2">
          <w:rPr>
            <w:color w:val="1155CC"/>
            <w:u w:val="single"/>
          </w:rPr>
          <w:t>php</w:t>
        </w:r>
      </w:hyperlink>
      <w:hyperlink r:id="rId21" w:history="1">
        <w:r w:rsidR="001D6474" w:rsidRPr="00350DA2">
          <w:rPr>
            <w:color w:val="1155CC"/>
            <w:u w:val="single"/>
          </w:rPr>
          <w:t>/3065431/</w:t>
        </w:r>
      </w:hyperlink>
      <w:hyperlink r:id="rId22" w:history="1">
        <w:r w:rsidR="001D6474" w:rsidRPr="00350DA2">
          <w:rPr>
            <w:color w:val="1155CC"/>
            <w:u w:val="single"/>
          </w:rPr>
          <w:t>Oracle</w:t>
        </w:r>
      </w:hyperlink>
      <w:hyperlink r:id="rId23" w:history="1">
        <w:r w:rsidR="001D6474" w:rsidRPr="00350DA2">
          <w:rPr>
            <w:color w:val="1155CC"/>
            <w:u w:val="single"/>
          </w:rPr>
          <w:t>-</w:t>
        </w:r>
      </w:hyperlink>
      <w:hyperlink r:id="rId24" w:history="1">
        <w:r w:rsidR="001D6474" w:rsidRPr="00350DA2">
          <w:rPr>
            <w:color w:val="1155CC"/>
            <w:u w:val="single"/>
          </w:rPr>
          <w:t>Label</w:t>
        </w:r>
      </w:hyperlink>
      <w:hyperlink r:id="rId25" w:history="1">
        <w:r w:rsidR="001D6474" w:rsidRPr="00350DA2">
          <w:rPr>
            <w:color w:val="1155CC"/>
            <w:u w:val="single"/>
          </w:rPr>
          <w:t>-</w:t>
        </w:r>
      </w:hyperlink>
      <w:hyperlink r:id="rId26" w:history="1">
        <w:r w:rsidR="001D6474" w:rsidRPr="00350DA2">
          <w:rPr>
            <w:color w:val="1155CC"/>
            <w:u w:val="single"/>
          </w:rPr>
          <w:t>Security</w:t>
        </w:r>
      </w:hyperlink>
      <w:hyperlink r:id="rId27" w:history="1">
        <w:r w:rsidR="001D6474" w:rsidRPr="00350DA2">
          <w:rPr>
            <w:color w:val="1155CC"/>
            <w:u w:val="single"/>
          </w:rPr>
          <w:t>-</w:t>
        </w:r>
      </w:hyperlink>
      <w:hyperlink r:id="rId28" w:history="1">
        <w:r w:rsidR="001D6474" w:rsidRPr="00350DA2">
          <w:rPr>
            <w:color w:val="1155CC"/>
            <w:u w:val="single"/>
          </w:rPr>
          <w:t>Part</w:t>
        </w:r>
      </w:hyperlink>
      <w:hyperlink r:id="rId29" w:history="1">
        <w:r w:rsidR="001D6474" w:rsidRPr="00350DA2">
          <w:rPr>
            <w:color w:val="1155CC"/>
            <w:u w:val="single"/>
          </w:rPr>
          <w:t>-1-</w:t>
        </w:r>
      </w:hyperlink>
      <w:hyperlink r:id="rId30" w:history="1">
        <w:r w:rsidR="001D6474" w:rsidRPr="00350DA2">
          <w:rPr>
            <w:color w:val="1155CC"/>
            <w:u w:val="single"/>
          </w:rPr>
          <w:t>Overview</w:t>
        </w:r>
      </w:hyperlink>
      <w:hyperlink r:id="rId31" w:history="1">
        <w:r w:rsidR="001D6474" w:rsidRPr="00350DA2">
          <w:rPr>
            <w:color w:val="1155CC"/>
            <w:u w:val="single"/>
          </w:rPr>
          <w:t>.</w:t>
        </w:r>
      </w:hyperlink>
      <w:hyperlink r:id="rId32" w:history="1">
        <w:proofErr w:type="gramStart"/>
        <w:r w:rsidR="001D6474" w:rsidRPr="00350DA2">
          <w:rPr>
            <w:color w:val="1155CC"/>
            <w:u w:val="single"/>
          </w:rPr>
          <w:t>htm</w:t>
        </w:r>
        <w:proofErr w:type="gramEnd"/>
      </w:hyperlink>
    </w:p>
    <w:p w14:paraId="5646F2D7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33" w:history="1">
        <w:r w:rsidR="001D6474" w:rsidRPr="00350DA2">
          <w:rPr>
            <w:color w:val="1155CC"/>
            <w:u w:val="single"/>
          </w:rPr>
          <w:t>http</w:t>
        </w:r>
      </w:hyperlink>
      <w:hyperlink r:id="rId34" w:history="1">
        <w:r w:rsidR="001D6474" w:rsidRPr="00350DA2">
          <w:rPr>
            <w:color w:val="1155CC"/>
            <w:u w:val="single"/>
          </w:rPr>
          <w:t>://</w:t>
        </w:r>
      </w:hyperlink>
      <w:hyperlink r:id="rId35" w:history="1">
        <w:r w:rsidR="001D6474" w:rsidRPr="00350DA2">
          <w:rPr>
            <w:color w:val="1155CC"/>
            <w:u w:val="single"/>
          </w:rPr>
          <w:t>docs</w:t>
        </w:r>
      </w:hyperlink>
      <w:hyperlink r:id="rId36" w:history="1">
        <w:r w:rsidR="001D6474" w:rsidRPr="00350DA2">
          <w:rPr>
            <w:color w:val="1155CC"/>
            <w:u w:val="single"/>
          </w:rPr>
          <w:t>.</w:t>
        </w:r>
      </w:hyperlink>
      <w:hyperlink r:id="rId37" w:history="1">
        <w:r w:rsidR="001D6474" w:rsidRPr="00350DA2">
          <w:rPr>
            <w:color w:val="1155CC"/>
            <w:u w:val="single"/>
          </w:rPr>
          <w:t>oracle</w:t>
        </w:r>
      </w:hyperlink>
      <w:hyperlink r:id="rId38" w:history="1">
        <w:r w:rsidR="001D6474" w:rsidRPr="00350DA2">
          <w:rPr>
            <w:color w:val="1155CC"/>
            <w:u w:val="single"/>
          </w:rPr>
          <w:t>.</w:t>
        </w:r>
      </w:hyperlink>
      <w:hyperlink r:id="rId39" w:history="1">
        <w:r w:rsidR="001D6474" w:rsidRPr="00350DA2">
          <w:rPr>
            <w:color w:val="1155CC"/>
            <w:u w:val="single"/>
          </w:rPr>
          <w:t>com</w:t>
        </w:r>
      </w:hyperlink>
      <w:hyperlink r:id="rId40" w:history="1">
        <w:r w:rsidR="001D6474" w:rsidRPr="00350DA2">
          <w:rPr>
            <w:color w:val="1155CC"/>
            <w:u w:val="single"/>
          </w:rPr>
          <w:t>/</w:t>
        </w:r>
      </w:hyperlink>
      <w:hyperlink r:id="rId41" w:history="1">
        <w:r w:rsidR="001D6474" w:rsidRPr="00350DA2">
          <w:rPr>
            <w:color w:val="1155CC"/>
            <w:u w:val="single"/>
          </w:rPr>
          <w:t>cd</w:t>
        </w:r>
      </w:hyperlink>
      <w:hyperlink r:id="rId42" w:history="1">
        <w:r w:rsidR="001D6474" w:rsidRPr="00350DA2">
          <w:rPr>
            <w:color w:val="1155CC"/>
            <w:u w:val="single"/>
          </w:rPr>
          <w:t>/</w:t>
        </w:r>
      </w:hyperlink>
      <w:hyperlink r:id="rId43" w:history="1">
        <w:r w:rsidR="001D6474" w:rsidRPr="00350DA2">
          <w:rPr>
            <w:color w:val="1155CC"/>
            <w:u w:val="single"/>
          </w:rPr>
          <w:t>E</w:t>
        </w:r>
      </w:hyperlink>
      <w:hyperlink r:id="rId44" w:history="1">
        <w:r w:rsidR="001D6474" w:rsidRPr="00350DA2">
          <w:rPr>
            <w:color w:val="1155CC"/>
            <w:u w:val="single"/>
          </w:rPr>
          <w:t>11882_01/</w:t>
        </w:r>
      </w:hyperlink>
      <w:hyperlink r:id="rId45" w:history="1">
        <w:r w:rsidR="001D6474" w:rsidRPr="00350DA2">
          <w:rPr>
            <w:color w:val="1155CC"/>
            <w:u w:val="single"/>
          </w:rPr>
          <w:t>network</w:t>
        </w:r>
      </w:hyperlink>
      <w:hyperlink r:id="rId46" w:history="1">
        <w:r w:rsidR="001D6474" w:rsidRPr="00350DA2">
          <w:rPr>
            <w:color w:val="1155CC"/>
            <w:u w:val="single"/>
          </w:rPr>
          <w:t>.112/</w:t>
        </w:r>
      </w:hyperlink>
      <w:hyperlink r:id="rId47" w:history="1">
        <w:r w:rsidR="001D6474" w:rsidRPr="00350DA2">
          <w:rPr>
            <w:color w:val="1155CC"/>
            <w:u w:val="single"/>
          </w:rPr>
          <w:t>e</w:t>
        </w:r>
      </w:hyperlink>
      <w:hyperlink r:id="rId48" w:history="1">
        <w:r w:rsidR="001D6474" w:rsidRPr="00350DA2">
          <w:rPr>
            <w:color w:val="1155CC"/>
            <w:u w:val="single"/>
          </w:rPr>
          <w:t>10745/</w:t>
        </w:r>
      </w:hyperlink>
      <w:hyperlink r:id="rId49" w:history="1">
        <w:r w:rsidR="001D6474" w:rsidRPr="00350DA2">
          <w:rPr>
            <w:color w:val="1155CC"/>
            <w:u w:val="single"/>
          </w:rPr>
          <w:t>toc</w:t>
        </w:r>
      </w:hyperlink>
      <w:hyperlink r:id="rId50" w:history="1">
        <w:r w:rsidR="001D6474" w:rsidRPr="00350DA2">
          <w:rPr>
            <w:color w:val="1155CC"/>
            <w:u w:val="single"/>
          </w:rPr>
          <w:t>.</w:t>
        </w:r>
      </w:hyperlink>
      <w:hyperlink r:id="rId51" w:history="1">
        <w:r w:rsidR="001D6474" w:rsidRPr="00350DA2">
          <w:rPr>
            <w:color w:val="1155CC"/>
            <w:u w:val="single"/>
          </w:rPr>
          <w:t>htm</w:t>
        </w:r>
      </w:hyperlink>
    </w:p>
    <w:p w14:paraId="7ADF0D06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52" w:anchor="i1007327" w:history="1">
        <w:r w:rsidR="001D6474" w:rsidRPr="00350DA2">
          <w:rPr>
            <w:color w:val="1155CC"/>
            <w:u w:val="single"/>
          </w:rPr>
          <w:t>http</w:t>
        </w:r>
      </w:hyperlink>
      <w:hyperlink r:id="rId53" w:anchor="i1007327" w:history="1">
        <w:r w:rsidR="001D6474" w:rsidRPr="00350DA2">
          <w:rPr>
            <w:color w:val="1155CC"/>
            <w:u w:val="single"/>
          </w:rPr>
          <w:t>://</w:t>
        </w:r>
      </w:hyperlink>
      <w:hyperlink r:id="rId54" w:anchor="i1007327" w:history="1">
        <w:r w:rsidR="001D6474" w:rsidRPr="00350DA2">
          <w:rPr>
            <w:color w:val="1155CC"/>
            <w:u w:val="single"/>
          </w:rPr>
          <w:t>docs</w:t>
        </w:r>
      </w:hyperlink>
      <w:hyperlink r:id="rId55" w:anchor="i1007327" w:history="1">
        <w:r w:rsidR="001D6474" w:rsidRPr="00350DA2">
          <w:rPr>
            <w:color w:val="1155CC"/>
            <w:u w:val="single"/>
          </w:rPr>
          <w:t>.</w:t>
        </w:r>
      </w:hyperlink>
      <w:hyperlink r:id="rId56" w:anchor="i1007327" w:history="1">
        <w:r w:rsidR="001D6474" w:rsidRPr="00350DA2">
          <w:rPr>
            <w:color w:val="1155CC"/>
            <w:u w:val="single"/>
          </w:rPr>
          <w:t>oracle</w:t>
        </w:r>
      </w:hyperlink>
      <w:hyperlink r:id="rId57" w:anchor="i1007327" w:history="1">
        <w:r w:rsidR="001D6474" w:rsidRPr="00350DA2">
          <w:rPr>
            <w:color w:val="1155CC"/>
            <w:u w:val="single"/>
          </w:rPr>
          <w:t>.</w:t>
        </w:r>
      </w:hyperlink>
      <w:hyperlink r:id="rId58" w:anchor="i1007327" w:history="1">
        <w:r w:rsidR="001D6474" w:rsidRPr="00350DA2">
          <w:rPr>
            <w:color w:val="1155CC"/>
            <w:u w:val="single"/>
          </w:rPr>
          <w:t>com</w:t>
        </w:r>
      </w:hyperlink>
      <w:hyperlink r:id="rId59" w:anchor="i1007327" w:history="1">
        <w:r w:rsidR="001D6474" w:rsidRPr="00350DA2">
          <w:rPr>
            <w:color w:val="1155CC"/>
            <w:u w:val="single"/>
          </w:rPr>
          <w:t>/</w:t>
        </w:r>
      </w:hyperlink>
      <w:hyperlink r:id="rId60" w:anchor="i1007327" w:history="1">
        <w:r w:rsidR="001D6474" w:rsidRPr="00350DA2">
          <w:rPr>
            <w:color w:val="1155CC"/>
            <w:u w:val="single"/>
          </w:rPr>
          <w:t>cd</w:t>
        </w:r>
      </w:hyperlink>
      <w:hyperlink r:id="rId61" w:anchor="i1007327" w:history="1">
        <w:r w:rsidR="001D6474" w:rsidRPr="00350DA2">
          <w:rPr>
            <w:color w:val="1155CC"/>
            <w:u w:val="single"/>
          </w:rPr>
          <w:t>/</w:t>
        </w:r>
      </w:hyperlink>
      <w:hyperlink r:id="rId62" w:anchor="i1007327" w:history="1">
        <w:r w:rsidR="001D6474" w:rsidRPr="00350DA2">
          <w:rPr>
            <w:color w:val="1155CC"/>
            <w:u w:val="single"/>
          </w:rPr>
          <w:t>E</w:t>
        </w:r>
      </w:hyperlink>
      <w:hyperlink r:id="rId63" w:anchor="i1007327" w:history="1">
        <w:r w:rsidR="001D6474" w:rsidRPr="00350DA2">
          <w:rPr>
            <w:color w:val="1155CC"/>
            <w:u w:val="single"/>
          </w:rPr>
          <w:t>11882_01/</w:t>
        </w:r>
      </w:hyperlink>
      <w:hyperlink r:id="rId64" w:anchor="i1007327" w:history="1">
        <w:r w:rsidR="001D6474" w:rsidRPr="00350DA2">
          <w:rPr>
            <w:color w:val="1155CC"/>
            <w:u w:val="single"/>
          </w:rPr>
          <w:t>network</w:t>
        </w:r>
      </w:hyperlink>
      <w:hyperlink r:id="rId65" w:anchor="i1007327" w:history="1">
        <w:r w:rsidR="001D6474" w:rsidRPr="00350DA2">
          <w:rPr>
            <w:color w:val="1155CC"/>
            <w:u w:val="single"/>
          </w:rPr>
          <w:t>.112/</w:t>
        </w:r>
      </w:hyperlink>
      <w:hyperlink r:id="rId66" w:anchor="i1007327" w:history="1">
        <w:r w:rsidR="001D6474" w:rsidRPr="00350DA2">
          <w:rPr>
            <w:color w:val="1155CC"/>
            <w:u w:val="single"/>
          </w:rPr>
          <w:t>e</w:t>
        </w:r>
      </w:hyperlink>
      <w:hyperlink r:id="rId67" w:anchor="i1007327" w:history="1">
        <w:r w:rsidR="001D6474" w:rsidRPr="00350DA2">
          <w:rPr>
            <w:color w:val="1155CC"/>
            <w:u w:val="single"/>
          </w:rPr>
          <w:t>10745/</w:t>
        </w:r>
      </w:hyperlink>
      <w:hyperlink r:id="rId68" w:anchor="i1007327" w:history="1">
        <w:r w:rsidR="001D6474" w:rsidRPr="00350DA2">
          <w:rPr>
            <w:color w:val="1155CC"/>
            <w:u w:val="single"/>
          </w:rPr>
          <w:t>accpriv</w:t>
        </w:r>
      </w:hyperlink>
      <w:hyperlink r:id="rId69" w:anchor="i1007327" w:history="1">
        <w:r w:rsidR="001D6474" w:rsidRPr="00350DA2">
          <w:rPr>
            <w:color w:val="1155CC"/>
            <w:u w:val="single"/>
          </w:rPr>
          <w:t>.</w:t>
        </w:r>
      </w:hyperlink>
      <w:hyperlink r:id="rId70" w:anchor="i1007327" w:history="1">
        <w:proofErr w:type="gramStart"/>
        <w:r w:rsidR="001D6474" w:rsidRPr="00350DA2">
          <w:rPr>
            <w:color w:val="1155CC"/>
            <w:u w:val="single"/>
          </w:rPr>
          <w:t>htm</w:t>
        </w:r>
        <w:proofErr w:type="gramEnd"/>
      </w:hyperlink>
      <w:hyperlink r:id="rId71" w:anchor="i1007327" w:history="1">
        <w:r w:rsidR="001D6474" w:rsidRPr="00350DA2">
          <w:rPr>
            <w:color w:val="1155CC"/>
            <w:u w:val="single"/>
          </w:rPr>
          <w:t>#</w:t>
        </w:r>
      </w:hyperlink>
      <w:hyperlink r:id="rId72" w:anchor="i1007327" w:history="1">
        <w:r w:rsidR="001D6474" w:rsidRPr="00350DA2">
          <w:rPr>
            <w:color w:val="1155CC"/>
            <w:u w:val="single"/>
          </w:rPr>
          <w:t>i</w:t>
        </w:r>
      </w:hyperlink>
      <w:hyperlink r:id="rId73" w:anchor="i1007327" w:history="1">
        <w:r w:rsidR="001D6474" w:rsidRPr="00350DA2">
          <w:rPr>
            <w:color w:val="1155CC"/>
            <w:u w:val="single"/>
          </w:rPr>
          <w:t>1007327</w:t>
        </w:r>
      </w:hyperlink>
    </w:p>
    <w:p w14:paraId="5A03A719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74" w:history="1">
        <w:r w:rsidR="001D6474" w:rsidRPr="00350DA2">
          <w:rPr>
            <w:color w:val="1155CC"/>
            <w:u w:val="single"/>
          </w:rPr>
          <w:t>http</w:t>
        </w:r>
      </w:hyperlink>
      <w:hyperlink r:id="rId75" w:history="1">
        <w:r w:rsidR="001D6474" w:rsidRPr="00350DA2">
          <w:rPr>
            <w:color w:val="1155CC"/>
            <w:u w:val="single"/>
          </w:rPr>
          <w:t>://</w:t>
        </w:r>
      </w:hyperlink>
      <w:hyperlink r:id="rId76" w:history="1">
        <w:r w:rsidR="001D6474" w:rsidRPr="00350DA2">
          <w:rPr>
            <w:color w:val="1155CC"/>
            <w:u w:val="single"/>
          </w:rPr>
          <w:t>www</w:t>
        </w:r>
      </w:hyperlink>
      <w:hyperlink r:id="rId77" w:history="1">
        <w:r w:rsidR="001D6474" w:rsidRPr="00350DA2">
          <w:rPr>
            <w:color w:val="1155CC"/>
            <w:u w:val="single"/>
          </w:rPr>
          <w:t>.</w:t>
        </w:r>
      </w:hyperlink>
      <w:hyperlink r:id="rId78" w:history="1">
        <w:r w:rsidR="001D6474" w:rsidRPr="00350DA2">
          <w:rPr>
            <w:color w:val="1155CC"/>
            <w:u w:val="single"/>
          </w:rPr>
          <w:t>oracle</w:t>
        </w:r>
      </w:hyperlink>
      <w:hyperlink r:id="rId79" w:history="1">
        <w:r w:rsidR="001D6474" w:rsidRPr="00350DA2">
          <w:rPr>
            <w:color w:val="1155CC"/>
            <w:u w:val="single"/>
          </w:rPr>
          <w:t>.</w:t>
        </w:r>
      </w:hyperlink>
      <w:hyperlink r:id="rId80" w:history="1">
        <w:r w:rsidR="001D6474" w:rsidRPr="00350DA2">
          <w:rPr>
            <w:color w:val="1155CC"/>
            <w:u w:val="single"/>
          </w:rPr>
          <w:t>com</w:t>
        </w:r>
      </w:hyperlink>
      <w:hyperlink r:id="rId81" w:history="1">
        <w:r w:rsidR="001D6474" w:rsidRPr="00350DA2">
          <w:rPr>
            <w:color w:val="1155CC"/>
            <w:u w:val="single"/>
          </w:rPr>
          <w:t>/</w:t>
        </w:r>
      </w:hyperlink>
      <w:hyperlink r:id="rId82" w:history="1">
        <w:r w:rsidR="001D6474" w:rsidRPr="00350DA2">
          <w:rPr>
            <w:color w:val="1155CC"/>
            <w:u w:val="single"/>
          </w:rPr>
          <w:t>us</w:t>
        </w:r>
      </w:hyperlink>
      <w:hyperlink r:id="rId83" w:history="1">
        <w:r w:rsidR="001D6474" w:rsidRPr="00350DA2">
          <w:rPr>
            <w:color w:val="1155CC"/>
            <w:u w:val="single"/>
          </w:rPr>
          <w:t>/</w:t>
        </w:r>
      </w:hyperlink>
      <w:hyperlink r:id="rId84" w:history="1">
        <w:r w:rsidR="001D6474" w:rsidRPr="00350DA2">
          <w:rPr>
            <w:color w:val="1155CC"/>
            <w:u w:val="single"/>
          </w:rPr>
          <w:t>products</w:t>
        </w:r>
      </w:hyperlink>
      <w:hyperlink r:id="rId85" w:history="1">
        <w:r w:rsidR="001D6474" w:rsidRPr="00350DA2">
          <w:rPr>
            <w:color w:val="1155CC"/>
            <w:u w:val="single"/>
          </w:rPr>
          <w:t>/</w:t>
        </w:r>
      </w:hyperlink>
      <w:hyperlink r:id="rId86" w:history="1">
        <w:r w:rsidR="001D6474" w:rsidRPr="00350DA2">
          <w:rPr>
            <w:color w:val="1155CC"/>
            <w:u w:val="single"/>
          </w:rPr>
          <w:t>database</w:t>
        </w:r>
      </w:hyperlink>
      <w:hyperlink r:id="rId87" w:history="1">
        <w:r w:rsidR="001D6474" w:rsidRPr="00350DA2">
          <w:rPr>
            <w:color w:val="1155CC"/>
            <w:u w:val="single"/>
          </w:rPr>
          <w:t>/</w:t>
        </w:r>
      </w:hyperlink>
      <w:hyperlink r:id="rId88" w:history="1">
        <w:r w:rsidR="001D6474" w:rsidRPr="00350DA2">
          <w:rPr>
            <w:color w:val="1155CC"/>
            <w:u w:val="single"/>
          </w:rPr>
          <w:t>options</w:t>
        </w:r>
      </w:hyperlink>
      <w:hyperlink r:id="rId89" w:history="1">
        <w:r w:rsidR="001D6474" w:rsidRPr="00350DA2">
          <w:rPr>
            <w:color w:val="1155CC"/>
            <w:u w:val="single"/>
          </w:rPr>
          <w:t>/</w:t>
        </w:r>
      </w:hyperlink>
      <w:hyperlink r:id="rId90" w:history="1">
        <w:r w:rsidR="001D6474" w:rsidRPr="00350DA2">
          <w:rPr>
            <w:color w:val="1155CC"/>
            <w:u w:val="single"/>
          </w:rPr>
          <w:t>label</w:t>
        </w:r>
      </w:hyperlink>
      <w:hyperlink r:id="rId91" w:history="1">
        <w:r w:rsidR="001D6474" w:rsidRPr="00350DA2">
          <w:rPr>
            <w:color w:val="1155CC"/>
            <w:u w:val="single"/>
          </w:rPr>
          <w:t>-</w:t>
        </w:r>
      </w:hyperlink>
      <w:hyperlink r:id="rId92" w:history="1">
        <w:r w:rsidR="001D6474" w:rsidRPr="00350DA2">
          <w:rPr>
            <w:color w:val="1155CC"/>
            <w:u w:val="single"/>
          </w:rPr>
          <w:t>security</w:t>
        </w:r>
      </w:hyperlink>
      <w:hyperlink r:id="rId93" w:history="1">
        <w:r w:rsidR="001D6474" w:rsidRPr="00350DA2">
          <w:rPr>
            <w:color w:val="1155CC"/>
            <w:u w:val="single"/>
          </w:rPr>
          <w:t>/</w:t>
        </w:r>
      </w:hyperlink>
      <w:hyperlink r:id="rId94" w:history="1">
        <w:r w:rsidR="001D6474" w:rsidRPr="00350DA2">
          <w:rPr>
            <w:color w:val="1155CC"/>
            <w:u w:val="single"/>
          </w:rPr>
          <w:t>overview</w:t>
        </w:r>
      </w:hyperlink>
      <w:hyperlink r:id="rId95" w:history="1">
        <w:r w:rsidR="001D6474" w:rsidRPr="00350DA2">
          <w:rPr>
            <w:color w:val="1155CC"/>
            <w:u w:val="single"/>
          </w:rPr>
          <w:t>/</w:t>
        </w:r>
      </w:hyperlink>
      <w:hyperlink r:id="rId96" w:history="1">
        <w:r w:rsidR="001D6474" w:rsidRPr="00350DA2">
          <w:rPr>
            <w:color w:val="1155CC"/>
            <w:u w:val="single"/>
          </w:rPr>
          <w:t>index</w:t>
        </w:r>
      </w:hyperlink>
      <w:hyperlink r:id="rId97" w:history="1">
        <w:r w:rsidR="001D6474" w:rsidRPr="00350DA2">
          <w:rPr>
            <w:color w:val="1155CC"/>
            <w:u w:val="single"/>
          </w:rPr>
          <w:t>.</w:t>
        </w:r>
      </w:hyperlink>
      <w:hyperlink r:id="rId98" w:history="1">
        <w:proofErr w:type="gramStart"/>
        <w:r w:rsidR="001D6474" w:rsidRPr="00350DA2">
          <w:rPr>
            <w:color w:val="1155CC"/>
            <w:u w:val="single"/>
          </w:rPr>
          <w:t>html</w:t>
        </w:r>
        <w:proofErr w:type="gramEnd"/>
      </w:hyperlink>
    </w:p>
    <w:p w14:paraId="592E571A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99" w:history="1">
        <w:r w:rsidR="001D6474" w:rsidRPr="00350DA2">
          <w:rPr>
            <w:color w:val="1155CC"/>
            <w:u w:val="single"/>
          </w:rPr>
          <w:t>http</w:t>
        </w:r>
      </w:hyperlink>
      <w:hyperlink r:id="rId100" w:history="1">
        <w:r w:rsidR="001D6474" w:rsidRPr="00350DA2">
          <w:rPr>
            <w:color w:val="1155CC"/>
            <w:u w:val="single"/>
          </w:rPr>
          <w:t>://</w:t>
        </w:r>
      </w:hyperlink>
      <w:hyperlink r:id="rId101" w:history="1">
        <w:r w:rsidR="001D6474" w:rsidRPr="00350DA2">
          <w:rPr>
            <w:color w:val="1155CC"/>
            <w:u w:val="single"/>
          </w:rPr>
          <w:t>www</w:t>
        </w:r>
      </w:hyperlink>
      <w:hyperlink r:id="rId102" w:history="1">
        <w:r w:rsidR="001D6474" w:rsidRPr="00350DA2">
          <w:rPr>
            <w:color w:val="1155CC"/>
            <w:u w:val="single"/>
          </w:rPr>
          <w:t>.</w:t>
        </w:r>
      </w:hyperlink>
      <w:hyperlink r:id="rId103" w:history="1">
        <w:r w:rsidR="001D6474" w:rsidRPr="00350DA2">
          <w:rPr>
            <w:color w:val="1155CC"/>
            <w:u w:val="single"/>
          </w:rPr>
          <w:t>oracle</w:t>
        </w:r>
      </w:hyperlink>
      <w:hyperlink r:id="rId104" w:history="1">
        <w:r w:rsidR="001D6474" w:rsidRPr="00350DA2">
          <w:rPr>
            <w:color w:val="1155CC"/>
            <w:u w:val="single"/>
          </w:rPr>
          <w:t>.</w:t>
        </w:r>
      </w:hyperlink>
      <w:hyperlink r:id="rId105" w:history="1">
        <w:r w:rsidR="001D6474" w:rsidRPr="00350DA2">
          <w:rPr>
            <w:color w:val="1155CC"/>
            <w:u w:val="single"/>
          </w:rPr>
          <w:t>com</w:t>
        </w:r>
      </w:hyperlink>
      <w:hyperlink r:id="rId106" w:history="1">
        <w:r w:rsidR="001D6474" w:rsidRPr="00350DA2">
          <w:rPr>
            <w:color w:val="1155CC"/>
            <w:u w:val="single"/>
          </w:rPr>
          <w:t>/</w:t>
        </w:r>
      </w:hyperlink>
      <w:hyperlink r:id="rId107" w:history="1">
        <w:r w:rsidR="001D6474" w:rsidRPr="00350DA2">
          <w:rPr>
            <w:color w:val="1155CC"/>
            <w:u w:val="single"/>
          </w:rPr>
          <w:t>technetwork</w:t>
        </w:r>
      </w:hyperlink>
      <w:hyperlink r:id="rId108" w:history="1">
        <w:r w:rsidR="001D6474" w:rsidRPr="00350DA2">
          <w:rPr>
            <w:color w:val="1155CC"/>
            <w:u w:val="single"/>
          </w:rPr>
          <w:t>/</w:t>
        </w:r>
      </w:hyperlink>
      <w:hyperlink r:id="rId109" w:history="1">
        <w:r w:rsidR="001D6474" w:rsidRPr="00350DA2">
          <w:rPr>
            <w:color w:val="1155CC"/>
            <w:u w:val="single"/>
          </w:rPr>
          <w:t>database</w:t>
        </w:r>
      </w:hyperlink>
      <w:hyperlink r:id="rId110" w:history="1">
        <w:r w:rsidR="001D6474" w:rsidRPr="00350DA2">
          <w:rPr>
            <w:color w:val="1155CC"/>
            <w:u w:val="single"/>
          </w:rPr>
          <w:t>/</w:t>
        </w:r>
      </w:hyperlink>
      <w:hyperlink r:id="rId111" w:history="1">
        <w:r w:rsidR="001D6474" w:rsidRPr="00350DA2">
          <w:rPr>
            <w:color w:val="1155CC"/>
            <w:u w:val="single"/>
          </w:rPr>
          <w:t>security</w:t>
        </w:r>
      </w:hyperlink>
      <w:hyperlink r:id="rId112" w:history="1">
        <w:r w:rsidR="001D6474" w:rsidRPr="00350DA2">
          <w:rPr>
            <w:color w:val="1155CC"/>
            <w:u w:val="single"/>
          </w:rPr>
          <w:t>/</w:t>
        </w:r>
      </w:hyperlink>
      <w:hyperlink r:id="rId113" w:history="1">
        <w:r w:rsidR="001D6474" w:rsidRPr="00350DA2">
          <w:rPr>
            <w:color w:val="1155CC"/>
            <w:u w:val="single"/>
          </w:rPr>
          <w:t>ds</w:t>
        </w:r>
      </w:hyperlink>
      <w:hyperlink r:id="rId114" w:history="1">
        <w:r w:rsidR="001D6474" w:rsidRPr="00350DA2">
          <w:rPr>
            <w:color w:val="1155CC"/>
            <w:u w:val="single"/>
          </w:rPr>
          <w:t>-</w:t>
        </w:r>
      </w:hyperlink>
      <w:hyperlink r:id="rId115" w:history="1">
        <w:r w:rsidR="001D6474" w:rsidRPr="00350DA2">
          <w:rPr>
            <w:color w:val="1155CC"/>
            <w:u w:val="single"/>
          </w:rPr>
          <w:t>security</w:t>
        </w:r>
      </w:hyperlink>
      <w:hyperlink r:id="rId116" w:history="1">
        <w:r w:rsidR="001D6474" w:rsidRPr="00350DA2">
          <w:rPr>
            <w:color w:val="1155CC"/>
            <w:u w:val="single"/>
          </w:rPr>
          <w:t>-</w:t>
        </w:r>
      </w:hyperlink>
      <w:hyperlink r:id="rId117" w:history="1">
        <w:r w:rsidR="001D6474" w:rsidRPr="00350DA2">
          <w:rPr>
            <w:color w:val="1155CC"/>
            <w:u w:val="single"/>
          </w:rPr>
          <w:t>label</w:t>
        </w:r>
      </w:hyperlink>
      <w:hyperlink r:id="rId118" w:history="1">
        <w:r w:rsidR="001D6474" w:rsidRPr="00350DA2">
          <w:rPr>
            <w:color w:val="1155CC"/>
            <w:u w:val="single"/>
          </w:rPr>
          <w:t>-</w:t>
        </w:r>
      </w:hyperlink>
      <w:hyperlink r:id="rId119" w:history="1">
        <w:r w:rsidR="001D6474" w:rsidRPr="00350DA2">
          <w:rPr>
            <w:color w:val="1155CC"/>
            <w:u w:val="single"/>
          </w:rPr>
          <w:t>security</w:t>
        </w:r>
      </w:hyperlink>
      <w:hyperlink r:id="rId120" w:history="1">
        <w:r w:rsidR="001D6474" w:rsidRPr="00350DA2">
          <w:rPr>
            <w:color w:val="1155CC"/>
            <w:u w:val="single"/>
          </w:rPr>
          <w:t>-11</w:t>
        </w:r>
      </w:hyperlink>
      <w:hyperlink r:id="rId121" w:history="1">
        <w:r w:rsidR="001D6474" w:rsidRPr="00350DA2">
          <w:rPr>
            <w:color w:val="1155CC"/>
            <w:u w:val="single"/>
          </w:rPr>
          <w:t>gr</w:t>
        </w:r>
      </w:hyperlink>
      <w:hyperlink r:id="rId122" w:history="1">
        <w:r w:rsidR="001D6474" w:rsidRPr="00350DA2">
          <w:rPr>
            <w:color w:val="1155CC"/>
            <w:u w:val="single"/>
          </w:rPr>
          <w:t>2-134491.</w:t>
        </w:r>
      </w:hyperlink>
      <w:hyperlink r:id="rId123" w:history="1">
        <w:r w:rsidR="001D6474" w:rsidRPr="00350DA2">
          <w:rPr>
            <w:color w:val="1155CC"/>
            <w:u w:val="single"/>
          </w:rPr>
          <w:t>pdf</w:t>
        </w:r>
      </w:hyperlink>
      <w:hyperlink r:id="rId124" w:history="1">
        <w:r w:rsidR="001D6474" w:rsidRPr="00350DA2">
          <w:rPr>
            <w:color w:val="1155CC"/>
            <w:u w:val="single"/>
          </w:rPr>
          <w:t>?</w:t>
        </w:r>
      </w:hyperlink>
      <w:hyperlink r:id="rId125" w:history="1">
        <w:proofErr w:type="gramStart"/>
        <w:r w:rsidR="001D6474" w:rsidRPr="00350DA2">
          <w:rPr>
            <w:color w:val="1155CC"/>
            <w:u w:val="single"/>
          </w:rPr>
          <w:t>ssSourceSiteId</w:t>
        </w:r>
        <w:proofErr w:type="gramEnd"/>
      </w:hyperlink>
      <w:hyperlink r:id="rId126" w:history="1">
        <w:r w:rsidR="001D6474" w:rsidRPr="00350DA2">
          <w:rPr>
            <w:color w:val="1155CC"/>
            <w:u w:val="single"/>
          </w:rPr>
          <w:t>=</w:t>
        </w:r>
      </w:hyperlink>
      <w:hyperlink r:id="rId127" w:history="1">
        <w:r w:rsidR="001D6474" w:rsidRPr="00350DA2">
          <w:rPr>
            <w:color w:val="1155CC"/>
            <w:u w:val="single"/>
          </w:rPr>
          <w:t>ocomen</w:t>
        </w:r>
      </w:hyperlink>
    </w:p>
    <w:p w14:paraId="61D0654C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128" w:history="1">
        <w:r w:rsidR="001D6474" w:rsidRPr="00350DA2">
          <w:rPr>
            <w:color w:val="1155CC"/>
            <w:u w:val="single"/>
          </w:rPr>
          <w:t>http</w:t>
        </w:r>
      </w:hyperlink>
      <w:hyperlink r:id="rId129" w:history="1">
        <w:r w:rsidR="001D6474" w:rsidRPr="00350DA2">
          <w:rPr>
            <w:color w:val="1155CC"/>
            <w:u w:val="single"/>
          </w:rPr>
          <w:t>://</w:t>
        </w:r>
      </w:hyperlink>
      <w:hyperlink r:id="rId130" w:history="1">
        <w:r w:rsidR="001D6474" w:rsidRPr="00350DA2">
          <w:rPr>
            <w:color w:val="1155CC"/>
            <w:u w:val="single"/>
          </w:rPr>
          <w:t>www</w:t>
        </w:r>
      </w:hyperlink>
      <w:hyperlink r:id="rId131" w:history="1">
        <w:r w:rsidR="001D6474" w:rsidRPr="00350DA2">
          <w:rPr>
            <w:color w:val="1155CC"/>
            <w:u w:val="single"/>
          </w:rPr>
          <w:t>.</w:t>
        </w:r>
      </w:hyperlink>
      <w:hyperlink r:id="rId132" w:history="1">
        <w:r w:rsidR="001D6474" w:rsidRPr="00350DA2">
          <w:rPr>
            <w:color w:val="1155CC"/>
            <w:u w:val="single"/>
          </w:rPr>
          <w:t>symantec</w:t>
        </w:r>
      </w:hyperlink>
      <w:hyperlink r:id="rId133" w:history="1">
        <w:r w:rsidR="001D6474" w:rsidRPr="00350DA2">
          <w:rPr>
            <w:color w:val="1155CC"/>
            <w:u w:val="single"/>
          </w:rPr>
          <w:t>.</w:t>
        </w:r>
      </w:hyperlink>
      <w:hyperlink r:id="rId134" w:history="1">
        <w:proofErr w:type="gramStart"/>
        <w:r w:rsidR="001D6474" w:rsidRPr="00350DA2">
          <w:rPr>
            <w:color w:val="1155CC"/>
            <w:u w:val="single"/>
          </w:rPr>
          <w:t>com</w:t>
        </w:r>
        <w:proofErr w:type="gramEnd"/>
      </w:hyperlink>
      <w:hyperlink r:id="rId135" w:history="1">
        <w:r w:rsidR="001D6474" w:rsidRPr="00350DA2">
          <w:rPr>
            <w:color w:val="1155CC"/>
            <w:u w:val="single"/>
          </w:rPr>
          <w:t>/</w:t>
        </w:r>
      </w:hyperlink>
      <w:hyperlink r:id="rId136" w:history="1">
        <w:r w:rsidR="001D6474" w:rsidRPr="00350DA2">
          <w:rPr>
            <w:color w:val="1155CC"/>
            <w:u w:val="single"/>
          </w:rPr>
          <w:t>connect</w:t>
        </w:r>
      </w:hyperlink>
      <w:hyperlink r:id="rId137" w:history="1">
        <w:r w:rsidR="001D6474" w:rsidRPr="00350DA2">
          <w:rPr>
            <w:color w:val="1155CC"/>
            <w:u w:val="single"/>
          </w:rPr>
          <w:t>/</w:t>
        </w:r>
      </w:hyperlink>
      <w:hyperlink r:id="rId138" w:history="1">
        <w:r w:rsidR="001D6474" w:rsidRPr="00350DA2">
          <w:rPr>
            <w:color w:val="1155CC"/>
            <w:u w:val="single"/>
          </w:rPr>
          <w:t>articles</w:t>
        </w:r>
      </w:hyperlink>
      <w:hyperlink r:id="rId139" w:history="1">
        <w:r w:rsidR="001D6474" w:rsidRPr="00350DA2">
          <w:rPr>
            <w:color w:val="1155CC"/>
            <w:u w:val="single"/>
          </w:rPr>
          <w:t>/</w:t>
        </w:r>
      </w:hyperlink>
      <w:hyperlink r:id="rId140" w:history="1">
        <w:r w:rsidR="001D6474" w:rsidRPr="00350DA2">
          <w:rPr>
            <w:color w:val="1155CC"/>
            <w:u w:val="single"/>
          </w:rPr>
          <w:t>oracle</w:t>
        </w:r>
      </w:hyperlink>
      <w:hyperlink r:id="rId141" w:history="1">
        <w:r w:rsidR="001D6474" w:rsidRPr="00350DA2">
          <w:rPr>
            <w:color w:val="1155CC"/>
            <w:u w:val="single"/>
          </w:rPr>
          <w:t>-</w:t>
        </w:r>
      </w:hyperlink>
      <w:hyperlink r:id="rId142" w:history="1">
        <w:r w:rsidR="001D6474" w:rsidRPr="00350DA2">
          <w:rPr>
            <w:color w:val="1155CC"/>
            <w:u w:val="single"/>
          </w:rPr>
          <w:t>row</w:t>
        </w:r>
      </w:hyperlink>
      <w:hyperlink r:id="rId143" w:history="1">
        <w:r w:rsidR="001D6474" w:rsidRPr="00350DA2">
          <w:rPr>
            <w:color w:val="1155CC"/>
            <w:u w:val="single"/>
          </w:rPr>
          <w:t>-</w:t>
        </w:r>
      </w:hyperlink>
      <w:hyperlink r:id="rId144" w:history="1">
        <w:r w:rsidR="001D6474" w:rsidRPr="00350DA2">
          <w:rPr>
            <w:color w:val="1155CC"/>
            <w:u w:val="single"/>
          </w:rPr>
          <w:t>level</w:t>
        </w:r>
      </w:hyperlink>
      <w:hyperlink r:id="rId145" w:history="1">
        <w:r w:rsidR="001D6474" w:rsidRPr="00350DA2">
          <w:rPr>
            <w:color w:val="1155CC"/>
            <w:u w:val="single"/>
          </w:rPr>
          <w:t>-</w:t>
        </w:r>
      </w:hyperlink>
      <w:hyperlink r:id="rId146" w:history="1">
        <w:r w:rsidR="001D6474" w:rsidRPr="00350DA2">
          <w:rPr>
            <w:color w:val="1155CC"/>
            <w:u w:val="single"/>
          </w:rPr>
          <w:t>security</w:t>
        </w:r>
      </w:hyperlink>
      <w:hyperlink r:id="rId147" w:history="1">
        <w:r w:rsidR="001D6474" w:rsidRPr="00350DA2">
          <w:rPr>
            <w:color w:val="1155CC"/>
            <w:u w:val="single"/>
          </w:rPr>
          <w:t>-</w:t>
        </w:r>
      </w:hyperlink>
      <w:hyperlink r:id="rId148" w:history="1">
        <w:r w:rsidR="001D6474" w:rsidRPr="00350DA2">
          <w:rPr>
            <w:color w:val="1155CC"/>
            <w:u w:val="single"/>
          </w:rPr>
          <w:t>part</w:t>
        </w:r>
      </w:hyperlink>
      <w:hyperlink r:id="rId149" w:history="1">
        <w:r w:rsidR="001D6474" w:rsidRPr="00350DA2">
          <w:rPr>
            <w:color w:val="1155CC"/>
            <w:u w:val="single"/>
          </w:rPr>
          <w:t>-1</w:t>
        </w:r>
      </w:hyperlink>
    </w:p>
    <w:p w14:paraId="12CB012F" w14:textId="77777777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150" w:history="1">
        <w:r w:rsidR="001D6474" w:rsidRPr="00350DA2">
          <w:rPr>
            <w:color w:val="1155CC"/>
            <w:u w:val="single"/>
          </w:rPr>
          <w:t>http</w:t>
        </w:r>
      </w:hyperlink>
      <w:hyperlink r:id="rId151" w:history="1">
        <w:r w:rsidR="001D6474" w:rsidRPr="00350DA2">
          <w:rPr>
            <w:color w:val="1155CC"/>
            <w:u w:val="single"/>
          </w:rPr>
          <w:t>://</w:t>
        </w:r>
      </w:hyperlink>
      <w:hyperlink r:id="rId152" w:history="1">
        <w:r w:rsidR="001D6474" w:rsidRPr="00350DA2">
          <w:rPr>
            <w:color w:val="1155CC"/>
            <w:u w:val="single"/>
          </w:rPr>
          <w:t>askanantha</w:t>
        </w:r>
      </w:hyperlink>
      <w:hyperlink r:id="rId153" w:history="1">
        <w:r w:rsidR="001D6474" w:rsidRPr="00350DA2">
          <w:rPr>
            <w:color w:val="1155CC"/>
            <w:u w:val="single"/>
          </w:rPr>
          <w:t>.</w:t>
        </w:r>
      </w:hyperlink>
      <w:hyperlink r:id="rId154" w:history="1">
        <w:r w:rsidR="001D6474" w:rsidRPr="00350DA2">
          <w:rPr>
            <w:color w:val="1155CC"/>
            <w:u w:val="single"/>
          </w:rPr>
          <w:t>blogspot</w:t>
        </w:r>
      </w:hyperlink>
      <w:hyperlink r:id="rId155" w:history="1">
        <w:r w:rsidR="001D6474" w:rsidRPr="00350DA2">
          <w:rPr>
            <w:color w:val="1155CC"/>
            <w:u w:val="single"/>
          </w:rPr>
          <w:t>.</w:t>
        </w:r>
      </w:hyperlink>
      <w:hyperlink r:id="rId156" w:history="1">
        <w:r w:rsidR="001D6474" w:rsidRPr="00350DA2">
          <w:rPr>
            <w:color w:val="1155CC"/>
            <w:u w:val="single"/>
          </w:rPr>
          <w:t>com</w:t>
        </w:r>
      </w:hyperlink>
      <w:hyperlink r:id="rId157" w:history="1">
        <w:r w:rsidR="001D6474" w:rsidRPr="00350DA2">
          <w:rPr>
            <w:color w:val="1155CC"/>
            <w:u w:val="single"/>
          </w:rPr>
          <w:t>/2007/09/</w:t>
        </w:r>
      </w:hyperlink>
      <w:hyperlink r:id="rId158" w:history="1">
        <w:r w:rsidR="001D6474" w:rsidRPr="00350DA2">
          <w:rPr>
            <w:color w:val="1155CC"/>
            <w:u w:val="single"/>
          </w:rPr>
          <w:t>keeping</w:t>
        </w:r>
      </w:hyperlink>
      <w:hyperlink r:id="rId159" w:history="1">
        <w:r w:rsidR="001D6474" w:rsidRPr="00350DA2">
          <w:rPr>
            <w:color w:val="1155CC"/>
            <w:u w:val="single"/>
          </w:rPr>
          <w:t>-</w:t>
        </w:r>
      </w:hyperlink>
      <w:hyperlink r:id="rId160" w:history="1">
        <w:r w:rsidR="001D6474" w:rsidRPr="00350DA2">
          <w:rPr>
            <w:color w:val="1155CC"/>
            <w:u w:val="single"/>
          </w:rPr>
          <w:t>information</w:t>
        </w:r>
      </w:hyperlink>
      <w:hyperlink r:id="rId161" w:history="1">
        <w:r w:rsidR="001D6474" w:rsidRPr="00350DA2">
          <w:rPr>
            <w:color w:val="1155CC"/>
            <w:u w:val="single"/>
          </w:rPr>
          <w:t>-</w:t>
        </w:r>
      </w:hyperlink>
      <w:hyperlink r:id="rId162" w:history="1">
        <w:r w:rsidR="001D6474" w:rsidRPr="00350DA2">
          <w:rPr>
            <w:color w:val="1155CC"/>
            <w:u w:val="single"/>
          </w:rPr>
          <w:t>private</w:t>
        </w:r>
      </w:hyperlink>
      <w:hyperlink r:id="rId163" w:history="1">
        <w:r w:rsidR="001D6474" w:rsidRPr="00350DA2">
          <w:rPr>
            <w:color w:val="1155CC"/>
            <w:u w:val="single"/>
          </w:rPr>
          <w:t>-</w:t>
        </w:r>
      </w:hyperlink>
      <w:hyperlink r:id="rId164" w:history="1">
        <w:r w:rsidR="001D6474" w:rsidRPr="00350DA2">
          <w:rPr>
            <w:color w:val="1155CC"/>
            <w:u w:val="single"/>
          </w:rPr>
          <w:t>with</w:t>
        </w:r>
      </w:hyperlink>
      <w:hyperlink r:id="rId165" w:history="1">
        <w:r w:rsidR="001D6474" w:rsidRPr="00350DA2">
          <w:rPr>
            <w:color w:val="1155CC"/>
            <w:u w:val="single"/>
          </w:rPr>
          <w:t>-</w:t>
        </w:r>
      </w:hyperlink>
      <w:hyperlink r:id="rId166" w:history="1">
        <w:r w:rsidR="001D6474" w:rsidRPr="00350DA2">
          <w:rPr>
            <w:color w:val="1155CC"/>
            <w:u w:val="single"/>
          </w:rPr>
          <w:t>vpd</w:t>
        </w:r>
      </w:hyperlink>
      <w:hyperlink r:id="rId167" w:history="1">
        <w:r w:rsidR="001D6474" w:rsidRPr="00350DA2">
          <w:rPr>
            <w:color w:val="1155CC"/>
            <w:u w:val="single"/>
          </w:rPr>
          <w:t>.</w:t>
        </w:r>
      </w:hyperlink>
      <w:hyperlink r:id="rId168" w:history="1">
        <w:proofErr w:type="gramStart"/>
        <w:r w:rsidR="001D6474" w:rsidRPr="00350DA2">
          <w:rPr>
            <w:color w:val="1155CC"/>
            <w:u w:val="single"/>
          </w:rPr>
          <w:t>html</w:t>
        </w:r>
        <w:proofErr w:type="gramEnd"/>
      </w:hyperlink>
    </w:p>
    <w:p w14:paraId="63BD0E89" w14:textId="68A5B98C" w:rsidR="00A77B3E" w:rsidRPr="00350DA2" w:rsidRDefault="00B07F04" w:rsidP="001D6474">
      <w:pPr>
        <w:pBdr>
          <w:top w:val="nil"/>
          <w:left w:val="nil"/>
          <w:bottom w:val="nil"/>
          <w:right w:val="nil"/>
          <w:between w:val="nil"/>
          <w:bar w:val="nil"/>
        </w:pBdr>
        <w:rPr>
          <w:color w:val="1155CC"/>
          <w:u w:val="single"/>
        </w:rPr>
      </w:pPr>
      <w:hyperlink r:id="rId169" w:history="1">
        <w:r w:rsidR="001D6474" w:rsidRPr="00350DA2">
          <w:rPr>
            <w:color w:val="1155CC"/>
            <w:u w:val="single"/>
          </w:rPr>
          <w:t>http</w:t>
        </w:r>
      </w:hyperlink>
      <w:hyperlink r:id="rId170" w:history="1">
        <w:r w:rsidR="001D6474" w:rsidRPr="00350DA2">
          <w:rPr>
            <w:color w:val="1155CC"/>
            <w:u w:val="single"/>
          </w:rPr>
          <w:t>://</w:t>
        </w:r>
      </w:hyperlink>
      <w:hyperlink r:id="rId171" w:history="1">
        <w:r w:rsidR="001D6474" w:rsidRPr="00350DA2">
          <w:rPr>
            <w:color w:val="1155CC"/>
            <w:u w:val="single"/>
          </w:rPr>
          <w:t>www</w:t>
        </w:r>
      </w:hyperlink>
      <w:hyperlink r:id="rId172" w:history="1">
        <w:r w:rsidR="001D6474" w:rsidRPr="00350DA2">
          <w:rPr>
            <w:color w:val="1155CC"/>
            <w:u w:val="single"/>
          </w:rPr>
          <w:t>.</w:t>
        </w:r>
      </w:hyperlink>
      <w:hyperlink r:id="rId173" w:history="1">
        <w:r w:rsidR="001D6474" w:rsidRPr="00350DA2">
          <w:rPr>
            <w:color w:val="1155CC"/>
            <w:u w:val="single"/>
          </w:rPr>
          <w:t>oracle</w:t>
        </w:r>
      </w:hyperlink>
      <w:hyperlink r:id="rId174" w:history="1">
        <w:r w:rsidR="001D6474" w:rsidRPr="00350DA2">
          <w:rPr>
            <w:color w:val="1155CC"/>
            <w:u w:val="single"/>
          </w:rPr>
          <w:t>.</w:t>
        </w:r>
      </w:hyperlink>
      <w:hyperlink r:id="rId175" w:history="1">
        <w:r w:rsidR="001D6474" w:rsidRPr="00350DA2">
          <w:rPr>
            <w:color w:val="1155CC"/>
            <w:u w:val="single"/>
          </w:rPr>
          <w:t>com</w:t>
        </w:r>
      </w:hyperlink>
      <w:hyperlink r:id="rId176" w:history="1">
        <w:r w:rsidR="001D6474" w:rsidRPr="00350DA2">
          <w:rPr>
            <w:color w:val="1155CC"/>
            <w:u w:val="single"/>
          </w:rPr>
          <w:t>/</w:t>
        </w:r>
      </w:hyperlink>
      <w:hyperlink r:id="rId177" w:history="1">
        <w:r w:rsidR="001D6474" w:rsidRPr="00350DA2">
          <w:rPr>
            <w:color w:val="1155CC"/>
            <w:u w:val="single"/>
          </w:rPr>
          <w:t>technetwork</w:t>
        </w:r>
      </w:hyperlink>
      <w:hyperlink r:id="rId178" w:history="1">
        <w:r w:rsidR="001D6474" w:rsidRPr="00350DA2">
          <w:rPr>
            <w:color w:val="1155CC"/>
            <w:u w:val="single"/>
          </w:rPr>
          <w:t>/</w:t>
        </w:r>
      </w:hyperlink>
      <w:hyperlink r:id="rId179" w:history="1">
        <w:r w:rsidR="001D6474" w:rsidRPr="00350DA2">
          <w:rPr>
            <w:color w:val="1155CC"/>
            <w:u w:val="single"/>
          </w:rPr>
          <w:t>database</w:t>
        </w:r>
      </w:hyperlink>
      <w:hyperlink r:id="rId180" w:history="1">
        <w:r w:rsidR="001D6474" w:rsidRPr="00350DA2">
          <w:rPr>
            <w:color w:val="1155CC"/>
            <w:u w:val="single"/>
          </w:rPr>
          <w:t>/</w:t>
        </w:r>
      </w:hyperlink>
      <w:hyperlink r:id="rId181" w:history="1">
        <w:r w:rsidR="001D6474" w:rsidRPr="00350DA2">
          <w:rPr>
            <w:color w:val="1155CC"/>
            <w:u w:val="single"/>
          </w:rPr>
          <w:t>security</w:t>
        </w:r>
      </w:hyperlink>
      <w:hyperlink r:id="rId182" w:history="1">
        <w:r w:rsidR="001D6474" w:rsidRPr="00350DA2">
          <w:rPr>
            <w:color w:val="1155CC"/>
            <w:u w:val="single"/>
          </w:rPr>
          <w:t>/</w:t>
        </w:r>
      </w:hyperlink>
      <w:hyperlink r:id="rId183" w:history="1">
        <w:r w:rsidR="001D6474" w:rsidRPr="00350DA2">
          <w:rPr>
            <w:color w:val="1155CC"/>
            <w:u w:val="single"/>
          </w:rPr>
          <w:t>owp</w:t>
        </w:r>
      </w:hyperlink>
      <w:hyperlink r:id="rId184" w:history="1">
        <w:r w:rsidR="001D6474" w:rsidRPr="00350DA2">
          <w:rPr>
            <w:color w:val="1155CC"/>
            <w:u w:val="single"/>
          </w:rPr>
          <w:t>-</w:t>
        </w:r>
      </w:hyperlink>
      <w:hyperlink r:id="rId185" w:history="1">
        <w:r w:rsidR="001D6474" w:rsidRPr="00350DA2">
          <w:rPr>
            <w:color w:val="1155CC"/>
            <w:u w:val="single"/>
          </w:rPr>
          <w:t>security</w:t>
        </w:r>
      </w:hyperlink>
      <w:hyperlink r:id="rId186" w:history="1">
        <w:r w:rsidR="001D6474" w:rsidRPr="00350DA2">
          <w:rPr>
            <w:color w:val="1155CC"/>
            <w:u w:val="single"/>
          </w:rPr>
          <w:t>-</w:t>
        </w:r>
      </w:hyperlink>
      <w:hyperlink r:id="rId187" w:history="1">
        <w:r w:rsidR="001D6474" w:rsidRPr="00350DA2">
          <w:rPr>
            <w:color w:val="1155CC"/>
            <w:u w:val="single"/>
          </w:rPr>
          <w:t>label</w:t>
        </w:r>
      </w:hyperlink>
      <w:hyperlink r:id="rId188" w:history="1">
        <w:r w:rsidR="001D6474" w:rsidRPr="00350DA2">
          <w:rPr>
            <w:color w:val="1155CC"/>
            <w:u w:val="single"/>
          </w:rPr>
          <w:t>-</w:t>
        </w:r>
      </w:hyperlink>
      <w:hyperlink r:id="rId189" w:history="1">
        <w:r w:rsidR="001D6474" w:rsidRPr="00350DA2">
          <w:rPr>
            <w:color w:val="1155CC"/>
            <w:u w:val="single"/>
          </w:rPr>
          <w:t>security</w:t>
        </w:r>
      </w:hyperlink>
      <w:hyperlink r:id="rId190" w:history="1">
        <w:r w:rsidR="001D6474" w:rsidRPr="00350DA2">
          <w:rPr>
            <w:color w:val="1155CC"/>
            <w:u w:val="single"/>
          </w:rPr>
          <w:t>-11</w:t>
        </w:r>
      </w:hyperlink>
      <w:hyperlink r:id="rId191" w:history="1">
        <w:r w:rsidR="001D6474" w:rsidRPr="00350DA2">
          <w:rPr>
            <w:color w:val="1155CC"/>
            <w:u w:val="single"/>
          </w:rPr>
          <w:t>gr</w:t>
        </w:r>
      </w:hyperlink>
      <w:hyperlink r:id="rId192" w:history="1">
        <w:r w:rsidR="001D6474" w:rsidRPr="00350DA2">
          <w:rPr>
            <w:color w:val="1155CC"/>
            <w:u w:val="single"/>
          </w:rPr>
          <w:t>2-133601.</w:t>
        </w:r>
      </w:hyperlink>
      <w:hyperlink r:id="rId193" w:history="1">
        <w:proofErr w:type="gramStart"/>
        <w:r w:rsidR="001D6474" w:rsidRPr="00350DA2">
          <w:rPr>
            <w:color w:val="1155CC"/>
            <w:u w:val="single"/>
          </w:rPr>
          <w:t>pdf</w:t>
        </w:r>
        <w:proofErr w:type="gramEnd"/>
      </w:hyperlink>
    </w:p>
    <w:sectPr w:rsidR="00A77B3E" w:rsidRPr="00350D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0026E"/>
    <w:multiLevelType w:val="hybridMultilevel"/>
    <w:tmpl w:val="1D66180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9690D"/>
    <w:multiLevelType w:val="hybridMultilevel"/>
    <w:tmpl w:val="EE7CB28A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40AEF"/>
    <w:multiLevelType w:val="hybridMultilevel"/>
    <w:tmpl w:val="567A1820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E66B4A"/>
    <w:multiLevelType w:val="hybridMultilevel"/>
    <w:tmpl w:val="E46A5C18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A4886"/>
    <w:multiLevelType w:val="hybridMultilevel"/>
    <w:tmpl w:val="C110251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B5074"/>
    <w:multiLevelType w:val="hybridMultilevel"/>
    <w:tmpl w:val="5060FB82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1A5444"/>
    <w:multiLevelType w:val="hybridMultilevel"/>
    <w:tmpl w:val="01AEF21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2306F"/>
    <w:multiLevelType w:val="hybridMultilevel"/>
    <w:tmpl w:val="2AC8A9A6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8D6D3C"/>
    <w:multiLevelType w:val="hybridMultilevel"/>
    <w:tmpl w:val="CC0094D2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CE245B"/>
    <w:multiLevelType w:val="hybridMultilevel"/>
    <w:tmpl w:val="5D54D1EC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417C17"/>
    <w:multiLevelType w:val="hybridMultilevel"/>
    <w:tmpl w:val="C9765270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81678"/>
    <w:multiLevelType w:val="hybridMultilevel"/>
    <w:tmpl w:val="7EF88160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F38DF"/>
    <w:multiLevelType w:val="hybridMultilevel"/>
    <w:tmpl w:val="0E343BC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82AF4"/>
    <w:multiLevelType w:val="hybridMultilevel"/>
    <w:tmpl w:val="1FB0E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16445E"/>
    <w:multiLevelType w:val="hybridMultilevel"/>
    <w:tmpl w:val="3D2C3822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DF15A2"/>
    <w:multiLevelType w:val="hybridMultilevel"/>
    <w:tmpl w:val="43EE83F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681755"/>
    <w:multiLevelType w:val="hybridMultilevel"/>
    <w:tmpl w:val="9ABA591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CF5165"/>
    <w:multiLevelType w:val="hybridMultilevel"/>
    <w:tmpl w:val="CA4EB460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956581"/>
    <w:multiLevelType w:val="hybridMultilevel"/>
    <w:tmpl w:val="3D1E35B6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407AFC"/>
    <w:multiLevelType w:val="hybridMultilevel"/>
    <w:tmpl w:val="D8EA03EA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E526E"/>
    <w:multiLevelType w:val="hybridMultilevel"/>
    <w:tmpl w:val="D332C148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853E2E"/>
    <w:multiLevelType w:val="hybridMultilevel"/>
    <w:tmpl w:val="C55E2FE4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E0C87"/>
    <w:multiLevelType w:val="hybridMultilevel"/>
    <w:tmpl w:val="543ABF68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FC51EA"/>
    <w:multiLevelType w:val="hybridMultilevel"/>
    <w:tmpl w:val="6B1A22F0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C3F15"/>
    <w:multiLevelType w:val="hybridMultilevel"/>
    <w:tmpl w:val="39EC6228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A267F5"/>
    <w:multiLevelType w:val="hybridMultilevel"/>
    <w:tmpl w:val="C8482A1C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13C4D"/>
    <w:multiLevelType w:val="hybridMultilevel"/>
    <w:tmpl w:val="91D64C3E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7B72D7"/>
    <w:multiLevelType w:val="hybridMultilevel"/>
    <w:tmpl w:val="DEBEAF26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D0204D"/>
    <w:multiLevelType w:val="hybridMultilevel"/>
    <w:tmpl w:val="A0CAEC08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1F4A90"/>
    <w:multiLevelType w:val="hybridMultilevel"/>
    <w:tmpl w:val="A7E0AB9C"/>
    <w:lvl w:ilvl="0" w:tplc="7C52FA5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28"/>
  </w:num>
  <w:num w:numId="4">
    <w:abstractNumId w:val="20"/>
  </w:num>
  <w:num w:numId="5">
    <w:abstractNumId w:val="25"/>
  </w:num>
  <w:num w:numId="6">
    <w:abstractNumId w:val="3"/>
  </w:num>
  <w:num w:numId="7">
    <w:abstractNumId w:val="16"/>
  </w:num>
  <w:num w:numId="8">
    <w:abstractNumId w:val="18"/>
  </w:num>
  <w:num w:numId="9">
    <w:abstractNumId w:val="1"/>
  </w:num>
  <w:num w:numId="10">
    <w:abstractNumId w:val="4"/>
  </w:num>
  <w:num w:numId="11">
    <w:abstractNumId w:val="17"/>
  </w:num>
  <w:num w:numId="12">
    <w:abstractNumId w:val="26"/>
  </w:num>
  <w:num w:numId="13">
    <w:abstractNumId w:val="12"/>
  </w:num>
  <w:num w:numId="14">
    <w:abstractNumId w:val="14"/>
  </w:num>
  <w:num w:numId="15">
    <w:abstractNumId w:val="2"/>
  </w:num>
  <w:num w:numId="16">
    <w:abstractNumId w:val="9"/>
  </w:num>
  <w:num w:numId="17">
    <w:abstractNumId w:val="11"/>
  </w:num>
  <w:num w:numId="18">
    <w:abstractNumId w:val="6"/>
  </w:num>
  <w:num w:numId="19">
    <w:abstractNumId w:val="19"/>
  </w:num>
  <w:num w:numId="20">
    <w:abstractNumId w:val="21"/>
  </w:num>
  <w:num w:numId="21">
    <w:abstractNumId w:val="8"/>
  </w:num>
  <w:num w:numId="22">
    <w:abstractNumId w:val="7"/>
  </w:num>
  <w:num w:numId="23">
    <w:abstractNumId w:val="5"/>
  </w:num>
  <w:num w:numId="24">
    <w:abstractNumId w:val="29"/>
  </w:num>
  <w:num w:numId="25">
    <w:abstractNumId w:val="27"/>
  </w:num>
  <w:num w:numId="26">
    <w:abstractNumId w:val="10"/>
  </w:num>
  <w:num w:numId="27">
    <w:abstractNumId w:val="23"/>
  </w:num>
  <w:num w:numId="28">
    <w:abstractNumId w:val="22"/>
  </w:num>
  <w:num w:numId="29">
    <w:abstractNumId w:val="15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F21B5"/>
    <w:rsid w:val="001D6474"/>
    <w:rsid w:val="001F21B5"/>
    <w:rsid w:val="00225FC3"/>
    <w:rsid w:val="00350DA2"/>
    <w:rsid w:val="00B0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2D0D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link w:val="CommentTextChar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Pr>
      <w:rFonts w:ascii="Arial" w:eastAsia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rsid w:val="001D647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D6474"/>
    <w:rPr>
      <w:rFonts w:ascii="Lucida Grande" w:eastAsia="Arial" w:hAnsi="Lucida Grande" w:cs="Lucida Grande"/>
      <w:color w:val="00000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rsid w:val="001D6474"/>
    <w:pPr>
      <w:spacing w:before="120"/>
    </w:pPr>
    <w:rPr>
      <w:rFonts w:asciiTheme="minorHAnsi" w:hAnsiTheme="minorHAnsi"/>
      <w:b/>
    </w:rPr>
  </w:style>
  <w:style w:type="paragraph" w:styleId="TOC2">
    <w:name w:val="toc 2"/>
    <w:basedOn w:val="Normal"/>
    <w:next w:val="Normal"/>
    <w:autoRedefine/>
    <w:uiPriority w:val="39"/>
    <w:rsid w:val="001D6474"/>
    <w:pPr>
      <w:ind w:left="220"/>
    </w:pPr>
    <w:rPr>
      <w:rFonts w:asciiTheme="minorHAnsi" w:hAnsiTheme="minorHAnsi"/>
      <w:i/>
    </w:rPr>
  </w:style>
  <w:style w:type="paragraph" w:styleId="TOC3">
    <w:name w:val="toc 3"/>
    <w:basedOn w:val="Normal"/>
    <w:next w:val="Normal"/>
    <w:autoRedefine/>
    <w:rsid w:val="001D6474"/>
    <w:pPr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rsid w:val="001D6474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rsid w:val="001D6474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rsid w:val="001D6474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rsid w:val="001D6474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rsid w:val="001D6474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rsid w:val="001D6474"/>
    <w:pPr>
      <w:ind w:left="1760"/>
    </w:pPr>
    <w:rPr>
      <w:rFonts w:asciiTheme="minorHAnsi" w:hAnsiTheme="minorHAnsi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hyperlink" Target="http://www.symantec.com/connect/articles/oracle-row-level-security-part-1" TargetMode="External"/><Relationship Id="rId143" Type="http://schemas.openxmlformats.org/officeDocument/2006/relationships/hyperlink" Target="http://www.symantec.com/connect/articles/oracle-row-level-security-part-1" TargetMode="External"/><Relationship Id="rId144" Type="http://schemas.openxmlformats.org/officeDocument/2006/relationships/hyperlink" Target="http://www.symantec.com/connect/articles/oracle-row-level-security-part-1" TargetMode="External"/><Relationship Id="rId145" Type="http://schemas.openxmlformats.org/officeDocument/2006/relationships/hyperlink" Target="http://www.symantec.com/connect/articles/oracle-row-level-security-part-1" TargetMode="External"/><Relationship Id="rId146" Type="http://schemas.openxmlformats.org/officeDocument/2006/relationships/hyperlink" Target="http://www.symantec.com/connect/articles/oracle-row-level-security-part-1" TargetMode="External"/><Relationship Id="rId147" Type="http://schemas.openxmlformats.org/officeDocument/2006/relationships/hyperlink" Target="http://www.symantec.com/connect/articles/oracle-row-level-security-part-1" TargetMode="External"/><Relationship Id="rId148" Type="http://schemas.openxmlformats.org/officeDocument/2006/relationships/hyperlink" Target="http://www.symantec.com/connect/articles/oracle-row-level-security-part-1" TargetMode="External"/><Relationship Id="rId149" Type="http://schemas.openxmlformats.org/officeDocument/2006/relationships/hyperlink" Target="http://www.symantec.com/connect/articles/oracle-row-level-security-part-1" TargetMode="External"/><Relationship Id="rId180" Type="http://schemas.openxmlformats.org/officeDocument/2006/relationships/hyperlink" Target="http://www.oracle.com/technetwork/database/security/owp-security-label-security-11gr2-133601.pdf" TargetMode="External"/><Relationship Id="rId181" Type="http://schemas.openxmlformats.org/officeDocument/2006/relationships/hyperlink" Target="http://www.oracle.com/technetwork/database/security/owp-security-label-security-11gr2-133601.pdf" TargetMode="External"/><Relationship Id="rId182" Type="http://schemas.openxmlformats.org/officeDocument/2006/relationships/hyperlink" Target="http://www.oracle.com/technetwork/database/security/owp-security-label-security-11gr2-133601.pdf" TargetMode="External"/><Relationship Id="rId40" Type="http://schemas.openxmlformats.org/officeDocument/2006/relationships/hyperlink" Target="http://docs.oracle.com/cd/E11882_01/network.112/e10745/toc.htm" TargetMode="External"/><Relationship Id="rId41" Type="http://schemas.openxmlformats.org/officeDocument/2006/relationships/hyperlink" Target="http://docs.oracle.com/cd/E11882_01/network.112/e10745/toc.htm" TargetMode="External"/><Relationship Id="rId42" Type="http://schemas.openxmlformats.org/officeDocument/2006/relationships/hyperlink" Target="http://docs.oracle.com/cd/E11882_01/network.112/e10745/toc.htm" TargetMode="External"/><Relationship Id="rId43" Type="http://schemas.openxmlformats.org/officeDocument/2006/relationships/hyperlink" Target="http://docs.oracle.com/cd/E11882_01/network.112/e10745/toc.htm" TargetMode="External"/><Relationship Id="rId44" Type="http://schemas.openxmlformats.org/officeDocument/2006/relationships/hyperlink" Target="http://docs.oracle.com/cd/E11882_01/network.112/e10745/toc.htm" TargetMode="External"/><Relationship Id="rId45" Type="http://schemas.openxmlformats.org/officeDocument/2006/relationships/hyperlink" Target="http://docs.oracle.com/cd/E11882_01/network.112/e10745/toc.htm" TargetMode="External"/><Relationship Id="rId46" Type="http://schemas.openxmlformats.org/officeDocument/2006/relationships/hyperlink" Target="http://docs.oracle.com/cd/E11882_01/network.112/e10745/toc.htm" TargetMode="External"/><Relationship Id="rId47" Type="http://schemas.openxmlformats.org/officeDocument/2006/relationships/hyperlink" Target="http://docs.oracle.com/cd/E11882_01/network.112/e10745/toc.htm" TargetMode="External"/><Relationship Id="rId48" Type="http://schemas.openxmlformats.org/officeDocument/2006/relationships/hyperlink" Target="http://docs.oracle.com/cd/E11882_01/network.112/e10745/toc.htm" TargetMode="External"/><Relationship Id="rId49" Type="http://schemas.openxmlformats.org/officeDocument/2006/relationships/hyperlink" Target="http://docs.oracle.com/cd/E11882_01/network.112/e10745/toc.htm" TargetMode="External"/><Relationship Id="rId183" Type="http://schemas.openxmlformats.org/officeDocument/2006/relationships/hyperlink" Target="http://www.oracle.com/technetwork/database/security/owp-security-label-security-11gr2-133601.pdf" TargetMode="External"/><Relationship Id="rId184" Type="http://schemas.openxmlformats.org/officeDocument/2006/relationships/hyperlink" Target="http://www.oracle.com/technetwork/database/security/owp-security-label-security-11gr2-133601.pdf" TargetMode="External"/><Relationship Id="rId185" Type="http://schemas.openxmlformats.org/officeDocument/2006/relationships/hyperlink" Target="http://www.oracle.com/technetwork/database/security/owp-security-label-security-11gr2-133601.pdf" TargetMode="External"/><Relationship Id="rId186" Type="http://schemas.openxmlformats.org/officeDocument/2006/relationships/hyperlink" Target="http://www.oracle.com/technetwork/database/security/owp-security-label-security-11gr2-133601.pdf" TargetMode="External"/><Relationship Id="rId187" Type="http://schemas.openxmlformats.org/officeDocument/2006/relationships/hyperlink" Target="http://www.oracle.com/technetwork/database/security/owp-security-label-security-11gr2-133601.pdf" TargetMode="External"/><Relationship Id="rId188" Type="http://schemas.openxmlformats.org/officeDocument/2006/relationships/hyperlink" Target="http://www.oracle.com/technetwork/database/security/owp-security-label-security-11gr2-133601.pdf" TargetMode="External"/><Relationship Id="rId189" Type="http://schemas.openxmlformats.org/officeDocument/2006/relationships/hyperlink" Target="http://www.oracle.com/technetwork/database/security/owp-security-label-security-11gr2-133601.pdf" TargetMode="External"/><Relationship Id="rId80" Type="http://schemas.openxmlformats.org/officeDocument/2006/relationships/hyperlink" Target="http://www.oracle.com/us/products/database/options/label-security/overview/index.html" TargetMode="External"/><Relationship Id="rId81" Type="http://schemas.openxmlformats.org/officeDocument/2006/relationships/hyperlink" Target="http://www.oracle.com/us/products/database/options/label-security/overview/index.html" TargetMode="External"/><Relationship Id="rId82" Type="http://schemas.openxmlformats.org/officeDocument/2006/relationships/hyperlink" Target="http://www.oracle.com/us/products/database/options/label-security/overview/index.html" TargetMode="External"/><Relationship Id="rId83" Type="http://schemas.openxmlformats.org/officeDocument/2006/relationships/hyperlink" Target="http://www.oracle.com/us/products/database/options/label-security/overview/index.html" TargetMode="External"/><Relationship Id="rId84" Type="http://schemas.openxmlformats.org/officeDocument/2006/relationships/hyperlink" Target="http://www.oracle.com/us/products/database/options/label-security/overview/index.html" TargetMode="External"/><Relationship Id="rId85" Type="http://schemas.openxmlformats.org/officeDocument/2006/relationships/hyperlink" Target="http://www.oracle.com/us/products/database/options/label-security/overview/index.html" TargetMode="External"/><Relationship Id="rId86" Type="http://schemas.openxmlformats.org/officeDocument/2006/relationships/hyperlink" Target="http://www.oracle.com/us/products/database/options/label-security/overview/index.html" TargetMode="External"/><Relationship Id="rId87" Type="http://schemas.openxmlformats.org/officeDocument/2006/relationships/hyperlink" Target="http://www.oracle.com/us/products/database/options/label-security/overview/index.html" TargetMode="External"/><Relationship Id="rId88" Type="http://schemas.openxmlformats.org/officeDocument/2006/relationships/hyperlink" Target="http://www.oracle.com/us/products/database/options/label-security/overview/index.html" TargetMode="External"/><Relationship Id="rId89" Type="http://schemas.openxmlformats.org/officeDocument/2006/relationships/hyperlink" Target="http://www.oracle.com/us/products/database/options/label-security/overview/index.html" TargetMode="External"/><Relationship Id="rId110" Type="http://schemas.openxmlformats.org/officeDocument/2006/relationships/hyperlink" Target="http://www.oracle.com/technetwork/database/security/ds-security-label-security-11gr2-134491.pdf?ssSourceSiteId=ocomen" TargetMode="External"/><Relationship Id="rId111" Type="http://schemas.openxmlformats.org/officeDocument/2006/relationships/hyperlink" Target="http://www.oracle.com/technetwork/database/security/ds-security-label-security-11gr2-134491.pdf?ssSourceSiteId=ocomen" TargetMode="External"/><Relationship Id="rId112" Type="http://schemas.openxmlformats.org/officeDocument/2006/relationships/hyperlink" Target="http://www.oracle.com/technetwork/database/security/ds-security-label-security-11gr2-134491.pdf?ssSourceSiteId=ocomen" TargetMode="External"/><Relationship Id="rId113" Type="http://schemas.openxmlformats.org/officeDocument/2006/relationships/hyperlink" Target="http://www.oracle.com/technetwork/database/security/ds-security-label-security-11gr2-134491.pdf?ssSourceSiteId=ocomen" TargetMode="External"/><Relationship Id="rId114" Type="http://schemas.openxmlformats.org/officeDocument/2006/relationships/hyperlink" Target="http://www.oracle.com/technetwork/database/security/ds-security-label-security-11gr2-134491.pdf?ssSourceSiteId=ocomen" TargetMode="External"/><Relationship Id="rId115" Type="http://schemas.openxmlformats.org/officeDocument/2006/relationships/hyperlink" Target="http://www.oracle.com/technetwork/database/security/ds-security-label-security-11gr2-134491.pdf?ssSourceSiteId=ocomen" TargetMode="External"/><Relationship Id="rId116" Type="http://schemas.openxmlformats.org/officeDocument/2006/relationships/hyperlink" Target="http://www.oracle.com/technetwork/database/security/ds-security-label-security-11gr2-134491.pdf?ssSourceSiteId=ocomen" TargetMode="External"/><Relationship Id="rId117" Type="http://schemas.openxmlformats.org/officeDocument/2006/relationships/hyperlink" Target="http://www.oracle.com/technetwork/database/security/ds-security-label-security-11gr2-134491.pdf?ssSourceSiteId=ocomen" TargetMode="External"/><Relationship Id="rId118" Type="http://schemas.openxmlformats.org/officeDocument/2006/relationships/hyperlink" Target="http://www.oracle.com/technetwork/database/security/ds-security-label-security-11gr2-134491.pdf?ssSourceSiteId=ocomen" TargetMode="External"/><Relationship Id="rId119" Type="http://schemas.openxmlformats.org/officeDocument/2006/relationships/hyperlink" Target="http://www.oracle.com/technetwork/database/security/ds-security-label-security-11gr2-134491.pdf?ssSourceSiteId=ocomen" TargetMode="External"/><Relationship Id="rId150" Type="http://schemas.openxmlformats.org/officeDocument/2006/relationships/hyperlink" Target="http://askanantha.blogspot.com/2007/09/keeping-information-private-with-vpd.html" TargetMode="External"/><Relationship Id="rId151" Type="http://schemas.openxmlformats.org/officeDocument/2006/relationships/hyperlink" Target="http://askanantha.blogspot.com/2007/09/keeping-information-private-with-vpd.html" TargetMode="External"/><Relationship Id="rId152" Type="http://schemas.openxmlformats.org/officeDocument/2006/relationships/hyperlink" Target="http://askanantha.blogspot.com/2007/09/keeping-information-private-with-vpd.html" TargetMode="External"/><Relationship Id="rId10" Type="http://schemas.openxmlformats.org/officeDocument/2006/relationships/hyperlink" Target="http://www.databasejournal.com/features/oracle/article.php/3065431/Oracle-Label-Security-Part-1-Overview.htm" TargetMode="External"/><Relationship Id="rId11" Type="http://schemas.openxmlformats.org/officeDocument/2006/relationships/hyperlink" Target="http://www.databasejournal.com/features/oracle/article.php/3065431/Oracle-Label-Security-Part-1-Overview.htm" TargetMode="External"/><Relationship Id="rId12" Type="http://schemas.openxmlformats.org/officeDocument/2006/relationships/hyperlink" Target="http://www.databasejournal.com/features/oracle/article.php/3065431/Oracle-Label-Security-Part-1-Overview.htm" TargetMode="External"/><Relationship Id="rId13" Type="http://schemas.openxmlformats.org/officeDocument/2006/relationships/hyperlink" Target="http://www.databasejournal.com/features/oracle/article.php/3065431/Oracle-Label-Security-Part-1-Overview.htm" TargetMode="External"/><Relationship Id="rId14" Type="http://schemas.openxmlformats.org/officeDocument/2006/relationships/hyperlink" Target="http://www.databasejournal.com/features/oracle/article.php/3065431/Oracle-Label-Security-Part-1-Overview.htm" TargetMode="External"/><Relationship Id="rId15" Type="http://schemas.openxmlformats.org/officeDocument/2006/relationships/hyperlink" Target="http://www.databasejournal.com/features/oracle/article.php/3065431/Oracle-Label-Security-Part-1-Overview.htm" TargetMode="External"/><Relationship Id="rId16" Type="http://schemas.openxmlformats.org/officeDocument/2006/relationships/hyperlink" Target="http://www.databasejournal.com/features/oracle/article.php/3065431/Oracle-Label-Security-Part-1-Overview.htm" TargetMode="External"/><Relationship Id="rId17" Type="http://schemas.openxmlformats.org/officeDocument/2006/relationships/hyperlink" Target="http://www.databasejournal.com/features/oracle/article.php/3065431/Oracle-Label-Security-Part-1-Overview.htm" TargetMode="External"/><Relationship Id="rId18" Type="http://schemas.openxmlformats.org/officeDocument/2006/relationships/hyperlink" Target="http://www.databasejournal.com/features/oracle/article.php/3065431/Oracle-Label-Security-Part-1-Overview.htm" TargetMode="External"/><Relationship Id="rId19" Type="http://schemas.openxmlformats.org/officeDocument/2006/relationships/hyperlink" Target="http://www.databasejournal.com/features/oracle/article.php/3065431/Oracle-Label-Security-Part-1-Overview.htm" TargetMode="External"/><Relationship Id="rId153" Type="http://schemas.openxmlformats.org/officeDocument/2006/relationships/hyperlink" Target="http://askanantha.blogspot.com/2007/09/keeping-information-private-with-vpd.html" TargetMode="External"/><Relationship Id="rId154" Type="http://schemas.openxmlformats.org/officeDocument/2006/relationships/hyperlink" Target="http://askanantha.blogspot.com/2007/09/keeping-information-private-with-vpd.html" TargetMode="External"/><Relationship Id="rId155" Type="http://schemas.openxmlformats.org/officeDocument/2006/relationships/hyperlink" Target="http://askanantha.blogspot.com/2007/09/keeping-information-private-with-vpd.html" TargetMode="External"/><Relationship Id="rId156" Type="http://schemas.openxmlformats.org/officeDocument/2006/relationships/hyperlink" Target="http://askanantha.blogspot.com/2007/09/keeping-information-private-with-vpd.html" TargetMode="External"/><Relationship Id="rId157" Type="http://schemas.openxmlformats.org/officeDocument/2006/relationships/hyperlink" Target="http://askanantha.blogspot.com/2007/09/keeping-information-private-with-vpd.html" TargetMode="External"/><Relationship Id="rId158" Type="http://schemas.openxmlformats.org/officeDocument/2006/relationships/hyperlink" Target="http://askanantha.blogspot.com/2007/09/keeping-information-private-with-vpd.html" TargetMode="External"/><Relationship Id="rId159" Type="http://schemas.openxmlformats.org/officeDocument/2006/relationships/hyperlink" Target="http://askanantha.blogspot.com/2007/09/keeping-information-private-with-vpd.html" TargetMode="External"/><Relationship Id="rId190" Type="http://schemas.openxmlformats.org/officeDocument/2006/relationships/hyperlink" Target="http://www.oracle.com/technetwork/database/security/owp-security-label-security-11gr2-133601.pdf" TargetMode="External"/><Relationship Id="rId191" Type="http://schemas.openxmlformats.org/officeDocument/2006/relationships/hyperlink" Target="http://www.oracle.com/technetwork/database/security/owp-security-label-security-11gr2-133601.pdf" TargetMode="External"/><Relationship Id="rId192" Type="http://schemas.openxmlformats.org/officeDocument/2006/relationships/hyperlink" Target="http://www.oracle.com/technetwork/database/security/owp-security-label-security-11gr2-133601.pdf" TargetMode="External"/><Relationship Id="rId50" Type="http://schemas.openxmlformats.org/officeDocument/2006/relationships/hyperlink" Target="http://docs.oracle.com/cd/E11882_01/network.112/e10745/toc.htm" TargetMode="External"/><Relationship Id="rId51" Type="http://schemas.openxmlformats.org/officeDocument/2006/relationships/hyperlink" Target="http://docs.oracle.com/cd/E11882_01/network.112/e10745/toc.htm" TargetMode="External"/><Relationship Id="rId52" Type="http://schemas.openxmlformats.org/officeDocument/2006/relationships/hyperlink" Target="http://docs.oracle.com/cd/E11882_01/network.112/e10745/accpriv.htm" TargetMode="External"/><Relationship Id="rId53" Type="http://schemas.openxmlformats.org/officeDocument/2006/relationships/hyperlink" Target="http://docs.oracle.com/cd/E11882_01/network.112/e10745/accpriv.htm" TargetMode="External"/><Relationship Id="rId54" Type="http://schemas.openxmlformats.org/officeDocument/2006/relationships/hyperlink" Target="http://docs.oracle.com/cd/E11882_01/network.112/e10745/accpriv.htm" TargetMode="External"/><Relationship Id="rId55" Type="http://schemas.openxmlformats.org/officeDocument/2006/relationships/hyperlink" Target="http://docs.oracle.com/cd/E11882_01/network.112/e10745/accpriv.htm" TargetMode="External"/><Relationship Id="rId56" Type="http://schemas.openxmlformats.org/officeDocument/2006/relationships/hyperlink" Target="http://docs.oracle.com/cd/E11882_01/network.112/e10745/accpriv.htm" TargetMode="External"/><Relationship Id="rId57" Type="http://schemas.openxmlformats.org/officeDocument/2006/relationships/hyperlink" Target="http://docs.oracle.com/cd/E11882_01/network.112/e10745/accpriv.htm" TargetMode="External"/><Relationship Id="rId58" Type="http://schemas.openxmlformats.org/officeDocument/2006/relationships/hyperlink" Target="http://docs.oracle.com/cd/E11882_01/network.112/e10745/accpriv.htm" TargetMode="External"/><Relationship Id="rId59" Type="http://schemas.openxmlformats.org/officeDocument/2006/relationships/hyperlink" Target="http://docs.oracle.com/cd/E11882_01/network.112/e10745/accpriv.htm" TargetMode="External"/><Relationship Id="rId193" Type="http://schemas.openxmlformats.org/officeDocument/2006/relationships/hyperlink" Target="http://www.oracle.com/technetwork/database/security/owp-security-label-security-11gr2-133601.pdf" TargetMode="External"/><Relationship Id="rId194" Type="http://schemas.openxmlformats.org/officeDocument/2006/relationships/fontTable" Target="fontTable.xml"/><Relationship Id="rId195" Type="http://schemas.openxmlformats.org/officeDocument/2006/relationships/theme" Target="theme/theme1.xml"/><Relationship Id="rId90" Type="http://schemas.openxmlformats.org/officeDocument/2006/relationships/hyperlink" Target="http://www.oracle.com/us/products/database/options/label-security/overview/index.html" TargetMode="External"/><Relationship Id="rId91" Type="http://schemas.openxmlformats.org/officeDocument/2006/relationships/hyperlink" Target="http://www.oracle.com/us/products/database/options/label-security/overview/index.html" TargetMode="External"/><Relationship Id="rId92" Type="http://schemas.openxmlformats.org/officeDocument/2006/relationships/hyperlink" Target="http://www.oracle.com/us/products/database/options/label-security/overview/index.html" TargetMode="External"/><Relationship Id="rId93" Type="http://schemas.openxmlformats.org/officeDocument/2006/relationships/hyperlink" Target="http://www.oracle.com/us/products/database/options/label-security/overview/index.html" TargetMode="External"/><Relationship Id="rId94" Type="http://schemas.openxmlformats.org/officeDocument/2006/relationships/hyperlink" Target="http://www.oracle.com/us/products/database/options/label-security/overview/index.html" TargetMode="External"/><Relationship Id="rId95" Type="http://schemas.openxmlformats.org/officeDocument/2006/relationships/hyperlink" Target="http://www.oracle.com/us/products/database/options/label-security/overview/index.html" TargetMode="External"/><Relationship Id="rId96" Type="http://schemas.openxmlformats.org/officeDocument/2006/relationships/hyperlink" Target="http://www.oracle.com/us/products/database/options/label-security/overview/index.html" TargetMode="External"/><Relationship Id="rId97" Type="http://schemas.openxmlformats.org/officeDocument/2006/relationships/hyperlink" Target="http://www.oracle.com/us/products/database/options/label-security/overview/index.html" TargetMode="External"/><Relationship Id="rId98" Type="http://schemas.openxmlformats.org/officeDocument/2006/relationships/hyperlink" Target="http://www.oracle.com/us/products/database/options/label-security/overview/index.html" TargetMode="External"/><Relationship Id="rId99" Type="http://schemas.openxmlformats.org/officeDocument/2006/relationships/hyperlink" Target="http://www.oracle.com/technetwork/database/security/ds-security-label-security-11gr2-134491.pdf?ssSourceSiteId=ocomen" TargetMode="External"/><Relationship Id="rId120" Type="http://schemas.openxmlformats.org/officeDocument/2006/relationships/hyperlink" Target="http://www.oracle.com/technetwork/database/security/ds-security-label-security-11gr2-134491.pdf?ssSourceSiteId=ocomen" TargetMode="External"/><Relationship Id="rId121" Type="http://schemas.openxmlformats.org/officeDocument/2006/relationships/hyperlink" Target="http://www.oracle.com/technetwork/database/security/ds-security-label-security-11gr2-134491.pdf?ssSourceSiteId=ocomen" TargetMode="External"/><Relationship Id="rId122" Type="http://schemas.openxmlformats.org/officeDocument/2006/relationships/hyperlink" Target="http://www.oracle.com/technetwork/database/security/ds-security-label-security-11gr2-134491.pdf?ssSourceSiteId=ocomen" TargetMode="External"/><Relationship Id="rId123" Type="http://schemas.openxmlformats.org/officeDocument/2006/relationships/hyperlink" Target="http://www.oracle.com/technetwork/database/security/ds-security-label-security-11gr2-134491.pdf?ssSourceSiteId=ocomen" TargetMode="External"/><Relationship Id="rId124" Type="http://schemas.openxmlformats.org/officeDocument/2006/relationships/hyperlink" Target="http://www.oracle.com/technetwork/database/security/ds-security-label-security-11gr2-134491.pdf?ssSourceSiteId=ocomen" TargetMode="External"/><Relationship Id="rId125" Type="http://schemas.openxmlformats.org/officeDocument/2006/relationships/hyperlink" Target="http://www.oracle.com/technetwork/database/security/ds-security-label-security-11gr2-134491.pdf?ssSourceSiteId=ocomen" TargetMode="External"/><Relationship Id="rId126" Type="http://schemas.openxmlformats.org/officeDocument/2006/relationships/hyperlink" Target="http://www.oracle.com/technetwork/database/security/ds-security-label-security-11gr2-134491.pdf?ssSourceSiteId=ocomen" TargetMode="External"/><Relationship Id="rId127" Type="http://schemas.openxmlformats.org/officeDocument/2006/relationships/hyperlink" Target="http://www.oracle.com/technetwork/database/security/ds-security-label-security-11gr2-134491.pdf?ssSourceSiteId=ocomen" TargetMode="External"/><Relationship Id="rId128" Type="http://schemas.openxmlformats.org/officeDocument/2006/relationships/hyperlink" Target="http://www.symantec.com/connect/articles/oracle-row-level-security-part-1" TargetMode="External"/><Relationship Id="rId129" Type="http://schemas.openxmlformats.org/officeDocument/2006/relationships/hyperlink" Target="http://www.symantec.com/connect/articles/oracle-row-level-security-part-1" TargetMode="External"/><Relationship Id="rId160" Type="http://schemas.openxmlformats.org/officeDocument/2006/relationships/hyperlink" Target="http://askanantha.blogspot.com/2007/09/keeping-information-private-with-vpd.html" TargetMode="External"/><Relationship Id="rId161" Type="http://schemas.openxmlformats.org/officeDocument/2006/relationships/hyperlink" Target="http://askanantha.blogspot.com/2007/09/keeping-information-private-with-vpd.html" TargetMode="External"/><Relationship Id="rId162" Type="http://schemas.openxmlformats.org/officeDocument/2006/relationships/hyperlink" Target="http://askanantha.blogspot.com/2007/09/keeping-information-private-with-vpd.html" TargetMode="External"/><Relationship Id="rId20" Type="http://schemas.openxmlformats.org/officeDocument/2006/relationships/hyperlink" Target="http://www.databasejournal.com/features/oracle/article.php/3065431/Oracle-Label-Security-Part-1-Overview.htm" TargetMode="External"/><Relationship Id="rId21" Type="http://schemas.openxmlformats.org/officeDocument/2006/relationships/hyperlink" Target="http://www.databasejournal.com/features/oracle/article.php/3065431/Oracle-Label-Security-Part-1-Overview.htm" TargetMode="External"/><Relationship Id="rId22" Type="http://schemas.openxmlformats.org/officeDocument/2006/relationships/hyperlink" Target="http://www.databasejournal.com/features/oracle/article.php/3065431/Oracle-Label-Security-Part-1-Overview.htm" TargetMode="External"/><Relationship Id="rId23" Type="http://schemas.openxmlformats.org/officeDocument/2006/relationships/hyperlink" Target="http://www.databasejournal.com/features/oracle/article.php/3065431/Oracle-Label-Security-Part-1-Overview.htm" TargetMode="External"/><Relationship Id="rId24" Type="http://schemas.openxmlformats.org/officeDocument/2006/relationships/hyperlink" Target="http://www.databasejournal.com/features/oracle/article.php/3065431/Oracle-Label-Security-Part-1-Overview.htm" TargetMode="External"/><Relationship Id="rId25" Type="http://schemas.openxmlformats.org/officeDocument/2006/relationships/hyperlink" Target="http://www.databasejournal.com/features/oracle/article.php/3065431/Oracle-Label-Security-Part-1-Overview.htm" TargetMode="External"/><Relationship Id="rId26" Type="http://schemas.openxmlformats.org/officeDocument/2006/relationships/hyperlink" Target="http://www.databasejournal.com/features/oracle/article.php/3065431/Oracle-Label-Security-Part-1-Overview.htm" TargetMode="External"/><Relationship Id="rId27" Type="http://schemas.openxmlformats.org/officeDocument/2006/relationships/hyperlink" Target="http://www.databasejournal.com/features/oracle/article.php/3065431/Oracle-Label-Security-Part-1-Overview.htm" TargetMode="External"/><Relationship Id="rId28" Type="http://schemas.openxmlformats.org/officeDocument/2006/relationships/hyperlink" Target="http://www.databasejournal.com/features/oracle/article.php/3065431/Oracle-Label-Security-Part-1-Overview.htm" TargetMode="External"/><Relationship Id="rId29" Type="http://schemas.openxmlformats.org/officeDocument/2006/relationships/hyperlink" Target="http://www.databasejournal.com/features/oracle/article.php/3065431/Oracle-Label-Security-Part-1-Overview.htm" TargetMode="External"/><Relationship Id="rId163" Type="http://schemas.openxmlformats.org/officeDocument/2006/relationships/hyperlink" Target="http://askanantha.blogspot.com/2007/09/keeping-information-private-with-vpd.html" TargetMode="External"/><Relationship Id="rId164" Type="http://schemas.openxmlformats.org/officeDocument/2006/relationships/hyperlink" Target="http://askanantha.blogspot.com/2007/09/keeping-information-private-with-vpd.html" TargetMode="External"/><Relationship Id="rId165" Type="http://schemas.openxmlformats.org/officeDocument/2006/relationships/hyperlink" Target="http://askanantha.blogspot.com/2007/09/keeping-information-private-with-vpd.html" TargetMode="External"/><Relationship Id="rId166" Type="http://schemas.openxmlformats.org/officeDocument/2006/relationships/hyperlink" Target="http://askanantha.blogspot.com/2007/09/keeping-information-private-with-vpd.html" TargetMode="External"/><Relationship Id="rId167" Type="http://schemas.openxmlformats.org/officeDocument/2006/relationships/hyperlink" Target="http://askanantha.blogspot.com/2007/09/keeping-information-private-with-vpd.html" TargetMode="External"/><Relationship Id="rId168" Type="http://schemas.openxmlformats.org/officeDocument/2006/relationships/hyperlink" Target="http://askanantha.blogspot.com/2007/09/keeping-information-private-with-vpd.html" TargetMode="External"/><Relationship Id="rId169" Type="http://schemas.openxmlformats.org/officeDocument/2006/relationships/hyperlink" Target="http://www.oracle.com/technetwork/database/security/owp-security-label-security-11gr2-133601.pdf" TargetMode="External"/><Relationship Id="rId60" Type="http://schemas.openxmlformats.org/officeDocument/2006/relationships/hyperlink" Target="http://docs.oracle.com/cd/E11882_01/network.112/e10745/accpriv.htm" TargetMode="External"/><Relationship Id="rId61" Type="http://schemas.openxmlformats.org/officeDocument/2006/relationships/hyperlink" Target="http://docs.oracle.com/cd/E11882_01/network.112/e10745/accpriv.htm" TargetMode="External"/><Relationship Id="rId62" Type="http://schemas.openxmlformats.org/officeDocument/2006/relationships/hyperlink" Target="http://docs.oracle.com/cd/E11882_01/network.112/e10745/accpriv.htm" TargetMode="External"/><Relationship Id="rId63" Type="http://schemas.openxmlformats.org/officeDocument/2006/relationships/hyperlink" Target="http://docs.oracle.com/cd/E11882_01/network.112/e10745/accpriv.htm" TargetMode="External"/><Relationship Id="rId64" Type="http://schemas.openxmlformats.org/officeDocument/2006/relationships/hyperlink" Target="http://docs.oracle.com/cd/E11882_01/network.112/e10745/accpriv.htm" TargetMode="External"/><Relationship Id="rId65" Type="http://schemas.openxmlformats.org/officeDocument/2006/relationships/hyperlink" Target="http://docs.oracle.com/cd/E11882_01/network.112/e10745/accpriv.htm" TargetMode="External"/><Relationship Id="rId66" Type="http://schemas.openxmlformats.org/officeDocument/2006/relationships/hyperlink" Target="http://docs.oracle.com/cd/E11882_01/network.112/e10745/accpriv.htm" TargetMode="External"/><Relationship Id="rId67" Type="http://schemas.openxmlformats.org/officeDocument/2006/relationships/hyperlink" Target="http://docs.oracle.com/cd/E11882_01/network.112/e10745/accpriv.htm" TargetMode="External"/><Relationship Id="rId68" Type="http://schemas.openxmlformats.org/officeDocument/2006/relationships/hyperlink" Target="http://docs.oracle.com/cd/E11882_01/network.112/e10745/accpriv.htm" TargetMode="External"/><Relationship Id="rId69" Type="http://schemas.openxmlformats.org/officeDocument/2006/relationships/hyperlink" Target="http://docs.oracle.com/cd/E11882_01/network.112/e10745/accpriv.htm" TargetMode="External"/><Relationship Id="rId130" Type="http://schemas.openxmlformats.org/officeDocument/2006/relationships/hyperlink" Target="http://www.symantec.com/connect/articles/oracle-row-level-security-part-1" TargetMode="External"/><Relationship Id="rId131" Type="http://schemas.openxmlformats.org/officeDocument/2006/relationships/hyperlink" Target="http://www.symantec.com/connect/articles/oracle-row-level-security-part-1" TargetMode="External"/><Relationship Id="rId132" Type="http://schemas.openxmlformats.org/officeDocument/2006/relationships/hyperlink" Target="http://www.symantec.com/connect/articles/oracle-row-level-security-part-1" TargetMode="External"/><Relationship Id="rId133" Type="http://schemas.openxmlformats.org/officeDocument/2006/relationships/hyperlink" Target="http://www.symantec.com/connect/articles/oracle-row-level-security-part-1" TargetMode="External"/><Relationship Id="rId134" Type="http://schemas.openxmlformats.org/officeDocument/2006/relationships/hyperlink" Target="http://www.symantec.com/connect/articles/oracle-row-level-security-part-1" TargetMode="External"/><Relationship Id="rId135" Type="http://schemas.openxmlformats.org/officeDocument/2006/relationships/hyperlink" Target="http://www.symantec.com/connect/articles/oracle-row-level-security-part-1" TargetMode="External"/><Relationship Id="rId136" Type="http://schemas.openxmlformats.org/officeDocument/2006/relationships/hyperlink" Target="http://www.symantec.com/connect/articles/oracle-row-level-security-part-1" TargetMode="External"/><Relationship Id="rId137" Type="http://schemas.openxmlformats.org/officeDocument/2006/relationships/hyperlink" Target="http://www.symantec.com/connect/articles/oracle-row-level-security-part-1" TargetMode="External"/><Relationship Id="rId138" Type="http://schemas.openxmlformats.org/officeDocument/2006/relationships/hyperlink" Target="http://www.symantec.com/connect/articles/oracle-row-level-security-part-1" TargetMode="External"/><Relationship Id="rId139" Type="http://schemas.openxmlformats.org/officeDocument/2006/relationships/hyperlink" Target="http://www.symantec.com/connect/articles/oracle-row-level-security-part-1" TargetMode="External"/><Relationship Id="rId170" Type="http://schemas.openxmlformats.org/officeDocument/2006/relationships/hyperlink" Target="http://www.oracle.com/technetwork/database/security/owp-security-label-security-11gr2-133601.pdf" TargetMode="External"/><Relationship Id="rId171" Type="http://schemas.openxmlformats.org/officeDocument/2006/relationships/hyperlink" Target="http://www.oracle.com/technetwork/database/security/owp-security-label-security-11gr2-133601.pdf" TargetMode="External"/><Relationship Id="rId172" Type="http://schemas.openxmlformats.org/officeDocument/2006/relationships/hyperlink" Target="http://www.oracle.com/technetwork/database/security/owp-security-label-security-11gr2-133601.pdf" TargetMode="External"/><Relationship Id="rId30" Type="http://schemas.openxmlformats.org/officeDocument/2006/relationships/hyperlink" Target="http://www.databasejournal.com/features/oracle/article.php/3065431/Oracle-Label-Security-Part-1-Overview.htm" TargetMode="External"/><Relationship Id="rId31" Type="http://schemas.openxmlformats.org/officeDocument/2006/relationships/hyperlink" Target="http://www.databasejournal.com/features/oracle/article.php/3065431/Oracle-Label-Security-Part-1-Overview.htm" TargetMode="External"/><Relationship Id="rId32" Type="http://schemas.openxmlformats.org/officeDocument/2006/relationships/hyperlink" Target="http://www.databasejournal.com/features/oracle/article.php/3065431/Oracle-Label-Security-Part-1-Overview.htm" TargetMode="External"/><Relationship Id="rId33" Type="http://schemas.openxmlformats.org/officeDocument/2006/relationships/hyperlink" Target="http://docs.oracle.com/cd/E11882_01/network.112/e10745/toc.htm" TargetMode="External"/><Relationship Id="rId34" Type="http://schemas.openxmlformats.org/officeDocument/2006/relationships/hyperlink" Target="http://docs.oracle.com/cd/E11882_01/network.112/e10745/toc.htm" TargetMode="External"/><Relationship Id="rId35" Type="http://schemas.openxmlformats.org/officeDocument/2006/relationships/hyperlink" Target="http://docs.oracle.com/cd/E11882_01/network.112/e10745/toc.htm" TargetMode="External"/><Relationship Id="rId36" Type="http://schemas.openxmlformats.org/officeDocument/2006/relationships/hyperlink" Target="http://docs.oracle.com/cd/E11882_01/network.112/e10745/toc.htm" TargetMode="External"/><Relationship Id="rId37" Type="http://schemas.openxmlformats.org/officeDocument/2006/relationships/hyperlink" Target="http://docs.oracle.com/cd/E11882_01/network.112/e10745/toc.htm" TargetMode="External"/><Relationship Id="rId38" Type="http://schemas.openxmlformats.org/officeDocument/2006/relationships/hyperlink" Target="http://docs.oracle.com/cd/E11882_01/network.112/e10745/toc.htm" TargetMode="External"/><Relationship Id="rId39" Type="http://schemas.openxmlformats.org/officeDocument/2006/relationships/hyperlink" Target="http://docs.oracle.com/cd/E11882_01/network.112/e10745/toc.htm" TargetMode="External"/><Relationship Id="rId173" Type="http://schemas.openxmlformats.org/officeDocument/2006/relationships/hyperlink" Target="http://www.oracle.com/technetwork/database/security/owp-security-label-security-11gr2-133601.pdf" TargetMode="External"/><Relationship Id="rId174" Type="http://schemas.openxmlformats.org/officeDocument/2006/relationships/hyperlink" Target="http://www.oracle.com/technetwork/database/security/owp-security-label-security-11gr2-133601.pdf" TargetMode="External"/><Relationship Id="rId175" Type="http://schemas.openxmlformats.org/officeDocument/2006/relationships/hyperlink" Target="http://www.oracle.com/technetwork/database/security/owp-security-label-security-11gr2-133601.pdf" TargetMode="External"/><Relationship Id="rId176" Type="http://schemas.openxmlformats.org/officeDocument/2006/relationships/hyperlink" Target="http://www.oracle.com/technetwork/database/security/owp-security-label-security-11gr2-133601.pdf" TargetMode="External"/><Relationship Id="rId177" Type="http://schemas.openxmlformats.org/officeDocument/2006/relationships/hyperlink" Target="http://www.oracle.com/technetwork/database/security/owp-security-label-security-11gr2-133601.pdf" TargetMode="External"/><Relationship Id="rId178" Type="http://schemas.openxmlformats.org/officeDocument/2006/relationships/hyperlink" Target="http://www.oracle.com/technetwork/database/security/owp-security-label-security-11gr2-133601.pdf" TargetMode="External"/><Relationship Id="rId179" Type="http://schemas.openxmlformats.org/officeDocument/2006/relationships/hyperlink" Target="http://www.oracle.com/technetwork/database/security/owp-security-label-security-11gr2-133601.pdf" TargetMode="External"/><Relationship Id="rId70" Type="http://schemas.openxmlformats.org/officeDocument/2006/relationships/hyperlink" Target="http://docs.oracle.com/cd/E11882_01/network.112/e10745/accpriv.htm" TargetMode="External"/><Relationship Id="rId71" Type="http://schemas.openxmlformats.org/officeDocument/2006/relationships/hyperlink" Target="http://docs.oracle.com/cd/E11882_01/network.112/e10745/accpriv.htm" TargetMode="External"/><Relationship Id="rId72" Type="http://schemas.openxmlformats.org/officeDocument/2006/relationships/hyperlink" Target="http://docs.oracle.com/cd/E11882_01/network.112/e10745/accpriv.htm" TargetMode="External"/><Relationship Id="rId73" Type="http://schemas.openxmlformats.org/officeDocument/2006/relationships/hyperlink" Target="http://docs.oracle.com/cd/E11882_01/network.112/e10745/accpriv.htm" TargetMode="External"/><Relationship Id="rId74" Type="http://schemas.openxmlformats.org/officeDocument/2006/relationships/hyperlink" Target="http://www.oracle.com/us/products/database/options/label-security/overview/index.html" TargetMode="External"/><Relationship Id="rId75" Type="http://schemas.openxmlformats.org/officeDocument/2006/relationships/hyperlink" Target="http://www.oracle.com/us/products/database/options/label-security/overview/index.html" TargetMode="External"/><Relationship Id="rId76" Type="http://schemas.openxmlformats.org/officeDocument/2006/relationships/hyperlink" Target="http://www.oracle.com/us/products/database/options/label-security/overview/index.html" TargetMode="External"/><Relationship Id="rId77" Type="http://schemas.openxmlformats.org/officeDocument/2006/relationships/hyperlink" Target="http://www.oracle.com/us/products/database/options/label-security/overview/index.html" TargetMode="External"/><Relationship Id="rId78" Type="http://schemas.openxmlformats.org/officeDocument/2006/relationships/hyperlink" Target="http://www.oracle.com/us/products/database/options/label-security/overview/index.html" TargetMode="External"/><Relationship Id="rId79" Type="http://schemas.openxmlformats.org/officeDocument/2006/relationships/hyperlink" Target="http://www.oracle.com/us/products/database/options/label-security/overview/index.htm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100" Type="http://schemas.openxmlformats.org/officeDocument/2006/relationships/hyperlink" Target="http://www.oracle.com/technetwork/database/security/ds-security-label-security-11gr2-134491.pdf?ssSourceSiteId=ocomen" TargetMode="External"/><Relationship Id="rId101" Type="http://schemas.openxmlformats.org/officeDocument/2006/relationships/hyperlink" Target="http://www.oracle.com/technetwork/database/security/ds-security-label-security-11gr2-134491.pdf?ssSourceSiteId=ocomen" TargetMode="External"/><Relationship Id="rId102" Type="http://schemas.openxmlformats.org/officeDocument/2006/relationships/hyperlink" Target="http://www.oracle.com/technetwork/database/security/ds-security-label-security-11gr2-134491.pdf?ssSourceSiteId=ocomen" TargetMode="External"/><Relationship Id="rId103" Type="http://schemas.openxmlformats.org/officeDocument/2006/relationships/hyperlink" Target="http://www.oracle.com/technetwork/database/security/ds-security-label-security-11gr2-134491.pdf?ssSourceSiteId=ocomen" TargetMode="External"/><Relationship Id="rId104" Type="http://schemas.openxmlformats.org/officeDocument/2006/relationships/hyperlink" Target="http://www.oracle.com/technetwork/database/security/ds-security-label-security-11gr2-134491.pdf?ssSourceSiteId=ocomen" TargetMode="External"/><Relationship Id="rId105" Type="http://schemas.openxmlformats.org/officeDocument/2006/relationships/hyperlink" Target="http://www.oracle.com/technetwork/database/security/ds-security-label-security-11gr2-134491.pdf?ssSourceSiteId=ocomen" TargetMode="External"/><Relationship Id="rId106" Type="http://schemas.openxmlformats.org/officeDocument/2006/relationships/hyperlink" Target="http://www.oracle.com/technetwork/database/security/ds-security-label-security-11gr2-134491.pdf?ssSourceSiteId=ocomen" TargetMode="External"/><Relationship Id="rId107" Type="http://schemas.openxmlformats.org/officeDocument/2006/relationships/hyperlink" Target="http://www.oracle.com/technetwork/database/security/ds-security-label-security-11gr2-134491.pdf?ssSourceSiteId=ocomen" TargetMode="External"/><Relationship Id="rId108" Type="http://schemas.openxmlformats.org/officeDocument/2006/relationships/hyperlink" Target="http://www.oracle.com/technetwork/database/security/ds-security-label-security-11gr2-134491.pdf?ssSourceSiteId=ocomen" TargetMode="External"/><Relationship Id="rId109" Type="http://schemas.openxmlformats.org/officeDocument/2006/relationships/hyperlink" Target="http://www.oracle.com/technetwork/database/security/ds-security-label-security-11gr2-134491.pdf?ssSourceSiteId=ocomen" TargetMode="External"/><Relationship Id="rId5" Type="http://schemas.openxmlformats.org/officeDocument/2006/relationships/webSettings" Target="webSettings.xml"/><Relationship Id="rId6" Type="http://schemas.openxmlformats.org/officeDocument/2006/relationships/hyperlink" Target="http://www.databasejournal.com/features/oracle/article.php/3065431/Oracle-Label-Security-Part-1-Overview.htm" TargetMode="External"/><Relationship Id="rId7" Type="http://schemas.openxmlformats.org/officeDocument/2006/relationships/hyperlink" Target="http://www.databasejournal.com/features/oracle/article.php/3065431/Oracle-Label-Security-Part-1-Overview.htm" TargetMode="External"/><Relationship Id="rId8" Type="http://schemas.openxmlformats.org/officeDocument/2006/relationships/hyperlink" Target="http://www.databasejournal.com/features/oracle/article.php/3065431/Oracle-Label-Security-Part-1-Overview.htm" TargetMode="External"/><Relationship Id="rId9" Type="http://schemas.openxmlformats.org/officeDocument/2006/relationships/hyperlink" Target="http://www.databasejournal.com/features/oracle/article.php/3065431/Oracle-Label-Security-Part-1-Overview.htm" TargetMode="External"/><Relationship Id="rId140" Type="http://schemas.openxmlformats.org/officeDocument/2006/relationships/hyperlink" Target="http://www.symantec.com/connect/articles/oracle-row-level-security-part-1" TargetMode="External"/><Relationship Id="rId141" Type="http://schemas.openxmlformats.org/officeDocument/2006/relationships/hyperlink" Target="http://www.symantec.com/connect/articles/oracle-row-level-security-part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4587</Words>
  <Characters>26146</Characters>
  <Application>Microsoft Macintosh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Himanshu Vashishtha</cp:lastModifiedBy>
  <cp:revision>5</cp:revision>
  <dcterms:created xsi:type="dcterms:W3CDTF">2012-09-17T15:35:00Z</dcterms:created>
  <dcterms:modified xsi:type="dcterms:W3CDTF">2012-11-07T18:17:00Z</dcterms:modified>
</cp:coreProperties>
</file>